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46D05" w14:textId="77777777" w:rsidR="0086220D" w:rsidRPr="00B5253A" w:rsidRDefault="0086220D" w:rsidP="00B5253A">
      <w:pPr>
        <w:pStyle w:val="Heading2"/>
        <w:keepNext w:val="0"/>
        <w:keepLines w:val="0"/>
        <w:suppressAutoHyphens/>
        <w:spacing w:before="0" w:line="240" w:lineRule="auto"/>
        <w:jc w:val="both"/>
        <w:rPr>
          <w:rFonts w:ascii="Verdana" w:hAnsi="Verdana"/>
          <w:color w:val="000000"/>
          <w:sz w:val="32"/>
          <w:lang w:val="ru-RU"/>
        </w:rPr>
      </w:pPr>
      <w:r w:rsidRPr="00B5253A">
        <w:rPr>
          <w:rFonts w:ascii="Verdana" w:hAnsi="Verdana"/>
          <w:color w:val="000000"/>
          <w:sz w:val="32"/>
          <w:lang w:val="ru-RU"/>
        </w:rPr>
        <w:t>Единая воля советского народа</w:t>
      </w:r>
    </w:p>
    <w:p w14:paraId="036715E3" w14:textId="6C25C4EC" w:rsidR="0086220D" w:rsidRPr="00B5253A" w:rsidRDefault="001A0BE6" w:rsidP="00B5253A">
      <w:pPr>
        <w:suppressAutoHyphens/>
        <w:spacing w:after="0" w:line="240" w:lineRule="auto"/>
        <w:jc w:val="both"/>
        <w:rPr>
          <w:rFonts w:ascii="Verdana" w:hAnsi="Verdana"/>
          <w:color w:val="000000"/>
          <w:sz w:val="24"/>
          <w:lang w:val="ru-RU"/>
        </w:rPr>
      </w:pPr>
      <w:r w:rsidRPr="00B5253A">
        <w:rPr>
          <w:rFonts w:ascii="Verdana" w:hAnsi="Verdana"/>
          <w:color w:val="000000"/>
          <w:sz w:val="24"/>
          <w:lang w:val="ru-RU"/>
        </w:rPr>
        <w:t>Кир Булычев</w:t>
      </w:r>
    </w:p>
    <w:p w14:paraId="00007BFD" w14:textId="77777777" w:rsidR="001A0BE6" w:rsidRPr="00B5253A" w:rsidRDefault="001A0BE6" w:rsidP="00B5253A">
      <w:pPr>
        <w:suppressAutoHyphens/>
        <w:spacing w:after="0" w:line="240" w:lineRule="auto"/>
        <w:ind w:firstLine="283"/>
        <w:jc w:val="both"/>
        <w:rPr>
          <w:rFonts w:ascii="Verdana" w:hAnsi="Verdana"/>
          <w:color w:val="000000"/>
          <w:sz w:val="20"/>
          <w:lang w:val="ru-RU"/>
        </w:rPr>
      </w:pPr>
    </w:p>
    <w:p w14:paraId="24BF5A5E"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Настоящие записки относятся к последнему году жизни Леонида Ильича Брежнева. В то время их публикация была совершенно исключена: система гробового умолчания и всеобщей добровольной амнезии работала без сбоев. Половина Красноярской области могла провалиться под землю, но, если там не оказалось случайного интуриста, мы эту новость игнорировали. Об ашхабадском землетрясении я узнал через двадцать лет после гибели города, а об афганской войне</w:t>
      </w:r>
      <w:r w:rsidRPr="00B5253A">
        <w:rPr>
          <w:rFonts w:ascii="Verdana" w:hAnsi="Verdana"/>
          <w:color w:val="000000"/>
          <w:sz w:val="20"/>
        </w:rPr>
        <w:t> </w:t>
      </w:r>
      <w:r w:rsidRPr="00B5253A">
        <w:rPr>
          <w:rFonts w:ascii="Verdana" w:hAnsi="Verdana"/>
          <w:color w:val="000000"/>
          <w:sz w:val="20"/>
          <w:lang w:val="ru-RU"/>
        </w:rPr>
        <w:t>— только с началом вывода наших войск. Раньше я полагал, что мы оказываем там бескорыстную помощь продовольствием и товарами ширпотреба.</w:t>
      </w:r>
    </w:p>
    <w:p w14:paraId="5BFA84C4"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Не знаю, что заставило меня зафиксировать на бумаге обстоятельства Великого голосования. Возможно, предчувствие кончины Генерального секретаря.</w:t>
      </w:r>
    </w:p>
    <w:p w14:paraId="34C42B05"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Я видел Кабину собственными глазами. В конце октября она спустилась на берегу Москвы-реки возле Звенигорода, на территории академического пансионата. Опустилась на рассвете, без фанфар и фейерверков, между оранжереей, где выращивают розы и гвоздики для дружественных организаций, и спуском к лодочной пристани.</w:t>
      </w:r>
    </w:p>
    <w:p w14:paraId="64B3342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Кабина выглядела скромно и была похожа на цельнометаллический гараж. Ее крыша светилась, а стены были матовыми. Дверь закрыта.</w:t>
      </w:r>
    </w:p>
    <w:p w14:paraId="49E4DE76"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Когда директор пансионата, разбуженный садовником, подошел к Кабине, он счел ее чьим-то хулиганством, постарался открыть дверь, но не смог.</w:t>
      </w:r>
    </w:p>
    <w:p w14:paraId="6C373F57"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Пока ждали вызванную милицию, Кабина начала вещать.</w:t>
      </w:r>
    </w:p>
    <w:p w14:paraId="1E85CAB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Она вещала, а мы, отдыхающие, окружили ее тесным кольцом.</w:t>
      </w:r>
    </w:p>
    <w:p w14:paraId="0DBEADB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Голос Кабины был глубоким, низким, без акцента.</w:t>
      </w:r>
    </w:p>
    <w:p w14:paraId="671B1A26"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«Жители Советского Союза,</w:t>
      </w:r>
      <w:r w:rsidRPr="00B5253A">
        <w:rPr>
          <w:rFonts w:ascii="Verdana" w:hAnsi="Verdana"/>
          <w:color w:val="000000"/>
          <w:sz w:val="20"/>
        </w:rPr>
        <w:t> </w:t>
      </w:r>
      <w:r w:rsidRPr="00B5253A">
        <w:rPr>
          <w:rFonts w:ascii="Verdana" w:hAnsi="Verdana"/>
          <w:color w:val="000000"/>
          <w:sz w:val="20"/>
          <w:lang w:val="ru-RU"/>
        </w:rPr>
        <w:t>— говорила Кабина.</w:t>
      </w:r>
      <w:r w:rsidRPr="00B5253A">
        <w:rPr>
          <w:rFonts w:ascii="Verdana" w:hAnsi="Verdana"/>
          <w:color w:val="000000"/>
          <w:sz w:val="20"/>
        </w:rPr>
        <w:t> </w:t>
      </w:r>
      <w:r w:rsidRPr="00B5253A">
        <w:rPr>
          <w:rFonts w:ascii="Verdana" w:hAnsi="Verdana"/>
          <w:color w:val="000000"/>
          <w:sz w:val="20"/>
          <w:lang w:val="ru-RU"/>
        </w:rPr>
        <w:t>— Мы, психологи Великого содружества галактических цивилизаций, проводим эксперимент, в котором просим вас принять участие. Наша цель</w:t>
      </w:r>
      <w:r w:rsidRPr="00B5253A">
        <w:rPr>
          <w:rFonts w:ascii="Verdana" w:hAnsi="Verdana"/>
          <w:color w:val="000000"/>
          <w:sz w:val="20"/>
        </w:rPr>
        <w:t> </w:t>
      </w:r>
      <w:r w:rsidRPr="00B5253A">
        <w:rPr>
          <w:rFonts w:ascii="Verdana" w:hAnsi="Verdana"/>
          <w:color w:val="000000"/>
          <w:sz w:val="20"/>
          <w:lang w:val="ru-RU"/>
        </w:rPr>
        <w:t>— установить, кто из покинувших мир живых самый любимый и популярный человек в вашей стране. Через три дня, в двенадцать часов по московскому времени, все жители СССР услышат сигнал. Услышав, они должны мысленно произнести имя любимого человека. То лицо, которое наберет наибольшее количество пожеланий, оживет внутри этой кабины таким, каким оно было в момент кончины, но здоровым и жизнеспособным. Думайте, дорогие братья и сестры».</w:t>
      </w:r>
    </w:p>
    <w:p w14:paraId="15C70763"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lastRenderedPageBreak/>
        <w:t>Голос Кабины был слышен не только на территории пансионата. Странным образом он звучал во всех уголках страны, в ушах каждого из многих миллионов моих сограждан.</w:t>
      </w:r>
    </w:p>
    <w:p w14:paraId="0F7323CE"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Провокация,</w:t>
      </w:r>
      <w:r w:rsidRPr="00B5253A">
        <w:rPr>
          <w:rFonts w:ascii="Verdana" w:hAnsi="Verdana"/>
          <w:color w:val="000000"/>
          <w:sz w:val="20"/>
        </w:rPr>
        <w:t> </w:t>
      </w:r>
      <w:r w:rsidRPr="00B5253A">
        <w:rPr>
          <w:rFonts w:ascii="Verdana" w:hAnsi="Verdana"/>
          <w:color w:val="000000"/>
          <w:sz w:val="20"/>
          <w:lang w:val="ru-RU"/>
        </w:rPr>
        <w:t>— сказал директор пансионата.</w:t>
      </w:r>
    </w:p>
    <w:p w14:paraId="4F314A36"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Это была первая реакция на объявление. Остальные слушатели молчали. В тот момент еще никто не знал, что Кабина говорила для всего народа. Мы думали, что это объявление касается только нас. А так как в инопланетных пришельцев верить не принято, хоть и очень хочется, люди вокруг меня принялись недоверчиво и неуверенно улыбаться.</w:t>
      </w:r>
    </w:p>
    <w:p w14:paraId="30F8D22F"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Примерно через полчаса на территорию пансионата приехали несколько военных грузовиков и три черные «Волги». Поляну вокруг Кабины оцепили войска КГБ, а обитателей пансионата вывезли в Москву на специальных автобусах, где каждого допрашивали раздельно. Никаких дурных последствий для свидетелей не было, не считая того, что меня не пустили в туристическую поездку в Болгарию.</w:t>
      </w:r>
    </w:p>
    <w:p w14:paraId="54A42360"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p>
    <w:p w14:paraId="37EDEC99"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На следующее утро, по получении отчета от генерал-лейтенанта Колядкина, Политбюро ЦК КПСС собралось на заседание.</w:t>
      </w:r>
    </w:p>
    <w:p w14:paraId="3D9A7170"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Председательствовал Леонид Ильич Брежнев, тогда еще живой.</w:t>
      </w:r>
    </w:p>
    <w:p w14:paraId="68FEB6F1"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Сначала выступал генерал-лейтенант Колядкин, который доложил, что Кабина замкнута, проникновение внутрь пока не осуществлено, хотя работает специальная группа. Материал изготовления на анализ не взят ввиду особой твердости. Начались работы по подкопу.</w:t>
      </w:r>
    </w:p>
    <w:p w14:paraId="0EBD32EA"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Значит, ничего не сделали?</w:t>
      </w:r>
      <w:r w:rsidRPr="00B5253A">
        <w:rPr>
          <w:rFonts w:ascii="Verdana" w:hAnsi="Verdana"/>
          <w:color w:val="000000"/>
          <w:sz w:val="20"/>
        </w:rPr>
        <w:t> </w:t>
      </w:r>
      <w:r w:rsidRPr="00B5253A">
        <w:rPr>
          <w:rFonts w:ascii="Verdana" w:hAnsi="Verdana"/>
          <w:color w:val="000000"/>
          <w:sz w:val="20"/>
          <w:lang w:val="ru-RU"/>
        </w:rPr>
        <w:t>— спросил Брежнев, обернувшись к Андропову, который уже не работал в КГБ, но Леонид Ильич об этом забыл.</w:t>
      </w:r>
    </w:p>
    <w:p w14:paraId="0B56FC0D"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Спешка только повредит,</w:t>
      </w:r>
      <w:r w:rsidRPr="00B5253A">
        <w:rPr>
          <w:rFonts w:ascii="Verdana" w:hAnsi="Verdana"/>
          <w:color w:val="000000"/>
          <w:sz w:val="20"/>
        </w:rPr>
        <w:t> </w:t>
      </w:r>
      <w:r w:rsidRPr="00B5253A">
        <w:rPr>
          <w:rFonts w:ascii="Verdana" w:hAnsi="Verdana"/>
          <w:color w:val="000000"/>
          <w:sz w:val="20"/>
          <w:lang w:val="ru-RU"/>
        </w:rPr>
        <w:t>— сказал Андропов.</w:t>
      </w:r>
      <w:r w:rsidRPr="00B5253A">
        <w:rPr>
          <w:rFonts w:ascii="Verdana" w:hAnsi="Verdana"/>
          <w:color w:val="000000"/>
          <w:sz w:val="20"/>
        </w:rPr>
        <w:t> </w:t>
      </w:r>
      <w:r w:rsidRPr="00B5253A">
        <w:rPr>
          <w:rFonts w:ascii="Verdana" w:hAnsi="Verdana"/>
          <w:color w:val="000000"/>
          <w:sz w:val="20"/>
          <w:lang w:val="ru-RU"/>
        </w:rPr>
        <w:t>— У нас еще три дня.</w:t>
      </w:r>
    </w:p>
    <w:p w14:paraId="23102550"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Что сообщают из Соединенных Штатов Америки?</w:t>
      </w:r>
      <w:r w:rsidRPr="00B5253A">
        <w:rPr>
          <w:rFonts w:ascii="Verdana" w:hAnsi="Verdana"/>
          <w:color w:val="000000"/>
          <w:sz w:val="20"/>
        </w:rPr>
        <w:t> </w:t>
      </w:r>
      <w:r w:rsidRPr="00B5253A">
        <w:rPr>
          <w:rFonts w:ascii="Verdana" w:hAnsi="Verdana"/>
          <w:color w:val="000000"/>
          <w:sz w:val="20"/>
          <w:lang w:val="ru-RU"/>
        </w:rPr>
        <w:t>— спросил Брежнев.</w:t>
      </w:r>
    </w:p>
    <w:p w14:paraId="3D743672"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Добрынин телефонирует,</w:t>
      </w:r>
      <w:r w:rsidRPr="00B5253A">
        <w:rPr>
          <w:rFonts w:ascii="Verdana" w:hAnsi="Verdana"/>
          <w:color w:val="000000"/>
          <w:sz w:val="20"/>
        </w:rPr>
        <w:t> </w:t>
      </w:r>
      <w:r w:rsidRPr="00B5253A">
        <w:rPr>
          <w:rFonts w:ascii="Verdana" w:hAnsi="Verdana"/>
          <w:color w:val="000000"/>
          <w:sz w:val="20"/>
          <w:lang w:val="ru-RU"/>
        </w:rPr>
        <w:t>— сказал министр иностранных дел Громыко,</w:t>
      </w:r>
      <w:r w:rsidRPr="00B5253A">
        <w:rPr>
          <w:rFonts w:ascii="Verdana" w:hAnsi="Verdana"/>
          <w:color w:val="000000"/>
          <w:sz w:val="20"/>
        </w:rPr>
        <w:t> </w:t>
      </w:r>
      <w:r w:rsidRPr="00B5253A">
        <w:rPr>
          <w:rFonts w:ascii="Verdana" w:hAnsi="Verdana"/>
          <w:color w:val="000000"/>
          <w:sz w:val="20"/>
          <w:lang w:val="ru-RU"/>
        </w:rPr>
        <w:t>— что в США случился такой же феномен. Возле Нью-Джерси. Там обстановка массового психоза.</w:t>
      </w:r>
    </w:p>
    <w:p w14:paraId="2E5978B9"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Не исключена провокация,</w:t>
      </w:r>
      <w:r w:rsidRPr="00B5253A">
        <w:rPr>
          <w:rFonts w:ascii="Verdana" w:hAnsi="Verdana"/>
          <w:color w:val="000000"/>
          <w:sz w:val="20"/>
        </w:rPr>
        <w:t> </w:t>
      </w:r>
      <w:r w:rsidRPr="00B5253A">
        <w:rPr>
          <w:rFonts w:ascii="Verdana" w:hAnsi="Verdana"/>
          <w:color w:val="000000"/>
          <w:sz w:val="20"/>
          <w:lang w:val="ru-RU"/>
        </w:rPr>
        <w:t>— сказал Черненко.</w:t>
      </w:r>
      <w:r w:rsidRPr="00B5253A">
        <w:rPr>
          <w:rFonts w:ascii="Verdana" w:hAnsi="Verdana"/>
          <w:color w:val="000000"/>
          <w:sz w:val="20"/>
        </w:rPr>
        <w:t> </w:t>
      </w:r>
      <w:r w:rsidRPr="00B5253A">
        <w:rPr>
          <w:rFonts w:ascii="Verdana" w:hAnsi="Verdana"/>
          <w:color w:val="000000"/>
          <w:sz w:val="20"/>
          <w:lang w:val="ru-RU"/>
        </w:rPr>
        <w:t>— Они это умеют</w:t>
      </w:r>
      <w:r w:rsidRPr="00B5253A">
        <w:rPr>
          <w:rFonts w:ascii="Verdana" w:hAnsi="Verdana"/>
          <w:color w:val="000000"/>
          <w:sz w:val="20"/>
        </w:rPr>
        <w:t> </w:t>
      </w:r>
      <w:r w:rsidRPr="00B5253A">
        <w:rPr>
          <w:rFonts w:ascii="Verdana" w:hAnsi="Verdana"/>
          <w:color w:val="000000"/>
          <w:sz w:val="20"/>
          <w:lang w:val="ru-RU"/>
        </w:rPr>
        <w:t>— кричат: держи вора! А сами воры.</w:t>
      </w:r>
    </w:p>
    <w:p w14:paraId="39792BB9"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Важное замечание сделал Константин Устинович,</w:t>
      </w:r>
      <w:r w:rsidRPr="00B5253A">
        <w:rPr>
          <w:rFonts w:ascii="Verdana" w:hAnsi="Verdana"/>
          <w:color w:val="000000"/>
          <w:sz w:val="20"/>
        </w:rPr>
        <w:t> </w:t>
      </w:r>
      <w:r w:rsidRPr="00B5253A">
        <w:rPr>
          <w:rFonts w:ascii="Verdana" w:hAnsi="Verdana"/>
          <w:color w:val="000000"/>
          <w:sz w:val="20"/>
          <w:lang w:val="ru-RU"/>
        </w:rPr>
        <w:t>— задумчиво сказал Брежнев.</w:t>
      </w:r>
      <w:r w:rsidRPr="00B5253A">
        <w:rPr>
          <w:rFonts w:ascii="Verdana" w:hAnsi="Verdana"/>
          <w:color w:val="000000"/>
          <w:sz w:val="20"/>
        </w:rPr>
        <w:t> </w:t>
      </w:r>
      <w:r w:rsidRPr="00B5253A">
        <w:rPr>
          <w:rFonts w:ascii="Verdana" w:hAnsi="Verdana"/>
          <w:color w:val="000000"/>
          <w:sz w:val="20"/>
          <w:lang w:val="ru-RU"/>
        </w:rPr>
        <w:t>— Кто еще скажет?</w:t>
      </w:r>
    </w:p>
    <w:p w14:paraId="788F1BDD"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Есть информация из Пекина,</w:t>
      </w:r>
      <w:r w:rsidRPr="00B5253A">
        <w:rPr>
          <w:rFonts w:ascii="Verdana" w:hAnsi="Verdana"/>
          <w:color w:val="000000"/>
          <w:sz w:val="20"/>
        </w:rPr>
        <w:t> </w:t>
      </w:r>
      <w:r w:rsidRPr="00B5253A">
        <w:rPr>
          <w:rFonts w:ascii="Verdana" w:hAnsi="Verdana"/>
          <w:color w:val="000000"/>
          <w:sz w:val="20"/>
          <w:lang w:val="ru-RU"/>
        </w:rPr>
        <w:t>— пожевав губами, сказал Громыко.</w:t>
      </w:r>
    </w:p>
    <w:p w14:paraId="252CEE50"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lastRenderedPageBreak/>
        <w:t>—</w:t>
      </w:r>
      <w:r w:rsidRPr="00B5253A">
        <w:rPr>
          <w:rFonts w:ascii="Verdana" w:hAnsi="Verdana"/>
          <w:color w:val="000000"/>
          <w:sz w:val="20"/>
        </w:rPr>
        <w:t> </w:t>
      </w:r>
      <w:r w:rsidRPr="00B5253A">
        <w:rPr>
          <w:rFonts w:ascii="Verdana" w:hAnsi="Verdana"/>
          <w:color w:val="000000"/>
          <w:sz w:val="20"/>
          <w:lang w:val="ru-RU"/>
        </w:rPr>
        <w:t>Неужели у них тоже?</w:t>
      </w:r>
      <w:r w:rsidRPr="00B5253A">
        <w:rPr>
          <w:rFonts w:ascii="Verdana" w:hAnsi="Verdana"/>
          <w:color w:val="000000"/>
          <w:sz w:val="20"/>
        </w:rPr>
        <w:t> </w:t>
      </w:r>
      <w:r w:rsidRPr="00B5253A">
        <w:rPr>
          <w:rFonts w:ascii="Verdana" w:hAnsi="Verdana"/>
          <w:color w:val="000000"/>
          <w:sz w:val="20"/>
          <w:lang w:val="ru-RU"/>
        </w:rPr>
        <w:t>— удивился Пельше.</w:t>
      </w:r>
    </w:p>
    <w:p w14:paraId="47BF44CF"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Официальных сообщений нет, но текст уловлен переводчиками нашего посольства. Содержание то же самое.</w:t>
      </w:r>
    </w:p>
    <w:p w14:paraId="0FBF998F"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Не исключена провокация,</w:t>
      </w:r>
      <w:r w:rsidRPr="00B5253A">
        <w:rPr>
          <w:rFonts w:ascii="Verdana" w:hAnsi="Verdana"/>
          <w:color w:val="000000"/>
          <w:sz w:val="20"/>
        </w:rPr>
        <w:t> </w:t>
      </w:r>
      <w:r w:rsidRPr="00B5253A">
        <w:rPr>
          <w:rFonts w:ascii="Verdana" w:hAnsi="Verdana"/>
          <w:color w:val="000000"/>
          <w:sz w:val="20"/>
          <w:lang w:val="ru-RU"/>
        </w:rPr>
        <w:t>— сказал Устинов.</w:t>
      </w:r>
      <w:r w:rsidRPr="00B5253A">
        <w:rPr>
          <w:rFonts w:ascii="Verdana" w:hAnsi="Verdana"/>
          <w:color w:val="000000"/>
          <w:sz w:val="20"/>
        </w:rPr>
        <w:t> </w:t>
      </w:r>
      <w:r w:rsidRPr="00B5253A">
        <w:rPr>
          <w:rFonts w:ascii="Verdana" w:hAnsi="Verdana"/>
          <w:color w:val="000000"/>
          <w:sz w:val="20"/>
          <w:lang w:val="ru-RU"/>
        </w:rPr>
        <w:t>— Предлагаю мобилизацию западных и Забайкальского военных округов.</w:t>
      </w:r>
    </w:p>
    <w:p w14:paraId="4472CD0E"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А что говорят наши ученые?</w:t>
      </w:r>
      <w:r w:rsidRPr="00B5253A">
        <w:rPr>
          <w:rFonts w:ascii="Verdana" w:hAnsi="Verdana"/>
          <w:color w:val="000000"/>
          <w:sz w:val="20"/>
        </w:rPr>
        <w:t> </w:t>
      </w:r>
      <w:r w:rsidRPr="00B5253A">
        <w:rPr>
          <w:rFonts w:ascii="Verdana" w:hAnsi="Verdana"/>
          <w:color w:val="000000"/>
          <w:sz w:val="20"/>
          <w:lang w:val="ru-RU"/>
        </w:rPr>
        <w:t>— спросил Брежнев.</w:t>
      </w:r>
    </w:p>
    <w:p w14:paraId="03315E3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Ученых на Политбюро не пригласили. За них ответил Андропов:</w:t>
      </w:r>
    </w:p>
    <w:p w14:paraId="17F82C70"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Я запросил информацию в Академии наук. Они относятся скептически. Утверждают, что в космосе жизни нет.</w:t>
      </w:r>
    </w:p>
    <w:p w14:paraId="26CD90F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Тогда продолжайте исследования,</w:t>
      </w:r>
      <w:r w:rsidRPr="00B5253A">
        <w:rPr>
          <w:rFonts w:ascii="Verdana" w:hAnsi="Verdana"/>
          <w:color w:val="000000"/>
          <w:sz w:val="20"/>
        </w:rPr>
        <w:t> </w:t>
      </w:r>
      <w:r w:rsidRPr="00B5253A">
        <w:rPr>
          <w:rFonts w:ascii="Verdana" w:hAnsi="Verdana"/>
          <w:color w:val="000000"/>
          <w:sz w:val="20"/>
          <w:lang w:val="ru-RU"/>
        </w:rPr>
        <w:t>— сказал Брежнев.</w:t>
      </w:r>
      <w:r w:rsidRPr="00B5253A">
        <w:rPr>
          <w:rFonts w:ascii="Verdana" w:hAnsi="Verdana"/>
          <w:color w:val="000000"/>
          <w:sz w:val="20"/>
        </w:rPr>
        <w:t> </w:t>
      </w:r>
      <w:r w:rsidRPr="00B5253A">
        <w:rPr>
          <w:rFonts w:ascii="Verdana" w:hAnsi="Verdana"/>
          <w:color w:val="000000"/>
          <w:sz w:val="20"/>
          <w:lang w:val="ru-RU"/>
        </w:rPr>
        <w:t>— А мы перейдем к другим делам. Я хотел бы, товарищи, сообщить вам о моих переговорах с товарищем Машелом, который, как вы знаете, является руководителем Республики Мозамбик.</w:t>
      </w:r>
    </w:p>
    <w:p w14:paraId="373F4120"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Политбюро перешло к насущным делам, но углубиться в них не смогло, потому что через полчаса каждый из членов Политбюро, как и каждый гражданин СССР, услышал повторное объявление Кабины.</w:t>
      </w:r>
    </w:p>
    <w:p w14:paraId="10B249F6"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Члены Политбюро в молчании выслушали объявление.</w:t>
      </w:r>
    </w:p>
    <w:p w14:paraId="22CC13F9"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Потом Брежнев сказал:</w:t>
      </w:r>
    </w:p>
    <w:p w14:paraId="0A26F461"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Звукоизоляция в этом помещении ниже всякой критики.</w:t>
      </w:r>
    </w:p>
    <w:p w14:paraId="1379D434"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Примем меры,</w:t>
      </w:r>
      <w:r w:rsidRPr="00B5253A">
        <w:rPr>
          <w:rFonts w:ascii="Verdana" w:hAnsi="Verdana"/>
          <w:color w:val="000000"/>
          <w:sz w:val="20"/>
        </w:rPr>
        <w:t> </w:t>
      </w:r>
      <w:r w:rsidRPr="00B5253A">
        <w:rPr>
          <w:rFonts w:ascii="Verdana" w:hAnsi="Verdana"/>
          <w:color w:val="000000"/>
          <w:sz w:val="20"/>
          <w:lang w:val="ru-RU"/>
        </w:rPr>
        <w:t>— сказал Черненко.</w:t>
      </w:r>
    </w:p>
    <w:p w14:paraId="43CE93C0"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Поздно,</w:t>
      </w:r>
      <w:r w:rsidRPr="00B5253A">
        <w:rPr>
          <w:rFonts w:ascii="Verdana" w:hAnsi="Verdana"/>
          <w:color w:val="000000"/>
          <w:sz w:val="20"/>
        </w:rPr>
        <w:t> </w:t>
      </w:r>
      <w:r w:rsidRPr="00B5253A">
        <w:rPr>
          <w:rFonts w:ascii="Verdana" w:hAnsi="Verdana"/>
          <w:color w:val="000000"/>
          <w:sz w:val="20"/>
          <w:lang w:val="ru-RU"/>
        </w:rPr>
        <w:t>— сказал Брежнев.</w:t>
      </w:r>
      <w:r w:rsidRPr="00B5253A">
        <w:rPr>
          <w:rFonts w:ascii="Verdana" w:hAnsi="Verdana"/>
          <w:color w:val="000000"/>
          <w:sz w:val="20"/>
        </w:rPr>
        <w:t> </w:t>
      </w:r>
      <w:r w:rsidRPr="00B5253A">
        <w:rPr>
          <w:rFonts w:ascii="Verdana" w:hAnsi="Verdana"/>
          <w:color w:val="000000"/>
          <w:sz w:val="20"/>
          <w:lang w:val="ru-RU"/>
        </w:rPr>
        <w:t>— Если мы слышим сюда, то кое-кто мог услышать нас отсюда.</w:t>
      </w:r>
    </w:p>
    <w:p w14:paraId="670703D1"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Очень точное замечание,</w:t>
      </w:r>
      <w:r w:rsidRPr="00B5253A">
        <w:rPr>
          <w:rFonts w:ascii="Verdana" w:hAnsi="Verdana"/>
          <w:color w:val="000000"/>
          <w:sz w:val="20"/>
        </w:rPr>
        <w:t> </w:t>
      </w:r>
      <w:r w:rsidRPr="00B5253A">
        <w:rPr>
          <w:rFonts w:ascii="Verdana" w:hAnsi="Verdana"/>
          <w:color w:val="000000"/>
          <w:sz w:val="20"/>
          <w:lang w:val="ru-RU"/>
        </w:rPr>
        <w:t>— сказал Черненко.</w:t>
      </w:r>
    </w:p>
    <w:p w14:paraId="132A4551"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Все помолчали. Потом Долгих осмелился прервать молчание:</w:t>
      </w:r>
    </w:p>
    <w:p w14:paraId="57B1E67A"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Есть сообщение из Новосибирска. Там тоже слышали.</w:t>
      </w:r>
    </w:p>
    <w:p w14:paraId="5EE3BD0C"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А что, если это не провокация?</w:t>
      </w:r>
      <w:r w:rsidRPr="00B5253A">
        <w:rPr>
          <w:rFonts w:ascii="Verdana" w:hAnsi="Verdana"/>
          <w:color w:val="000000"/>
          <w:sz w:val="20"/>
        </w:rPr>
        <w:t> </w:t>
      </w:r>
      <w:r w:rsidRPr="00B5253A">
        <w:rPr>
          <w:rFonts w:ascii="Verdana" w:hAnsi="Verdana"/>
          <w:color w:val="000000"/>
          <w:sz w:val="20"/>
          <w:lang w:val="ru-RU"/>
        </w:rPr>
        <w:t>— Брежнев медленно обвел глазами своих соратников.</w:t>
      </w:r>
    </w:p>
    <w:p w14:paraId="61D85052"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Не исключено,</w:t>
      </w:r>
      <w:r w:rsidRPr="00B5253A">
        <w:rPr>
          <w:rFonts w:ascii="Verdana" w:hAnsi="Verdana"/>
          <w:color w:val="000000"/>
          <w:sz w:val="20"/>
        </w:rPr>
        <w:t> </w:t>
      </w:r>
      <w:r w:rsidRPr="00B5253A">
        <w:rPr>
          <w:rFonts w:ascii="Verdana" w:hAnsi="Verdana"/>
          <w:color w:val="000000"/>
          <w:sz w:val="20"/>
          <w:lang w:val="ru-RU"/>
        </w:rPr>
        <w:t>— первым поддержал Генерального Андропов,</w:t>
      </w:r>
      <w:r w:rsidRPr="00B5253A">
        <w:rPr>
          <w:rFonts w:ascii="Verdana" w:hAnsi="Verdana"/>
          <w:color w:val="000000"/>
          <w:sz w:val="20"/>
        </w:rPr>
        <w:t> </w:t>
      </w:r>
      <w:r w:rsidRPr="00B5253A">
        <w:rPr>
          <w:rFonts w:ascii="Verdana" w:hAnsi="Verdana"/>
          <w:color w:val="000000"/>
          <w:sz w:val="20"/>
          <w:lang w:val="ru-RU"/>
        </w:rPr>
        <w:t>— что мы должны реагировать.</w:t>
      </w:r>
    </w:p>
    <w:p w14:paraId="428E4742"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Решено было объявить перерыв на обед и лечебные процедуры.</w:t>
      </w:r>
    </w:p>
    <w:p w14:paraId="67509746"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После этого собраться вновь.</w:t>
      </w:r>
    </w:p>
    <w:p w14:paraId="19C852A4"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p>
    <w:p w14:paraId="35171ADF"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lastRenderedPageBreak/>
        <w:t>В эти минуты я ехал в Москву автобусом с затянутыми шторками окнами. Рядом со мной сидел профессор Евстигнеев из Института ихтиологии.</w:t>
      </w:r>
    </w:p>
    <w:p w14:paraId="526EA6D1"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Что вы об этом думаете?</w:t>
      </w:r>
      <w:r w:rsidRPr="00B5253A">
        <w:rPr>
          <w:rFonts w:ascii="Verdana" w:hAnsi="Verdana"/>
          <w:color w:val="000000"/>
          <w:sz w:val="20"/>
        </w:rPr>
        <w:t> </w:t>
      </w:r>
      <w:r w:rsidRPr="00B5253A">
        <w:rPr>
          <w:rFonts w:ascii="Verdana" w:hAnsi="Verdana"/>
          <w:color w:val="000000"/>
          <w:sz w:val="20"/>
          <w:lang w:val="ru-RU"/>
        </w:rPr>
        <w:t>— спросил я.</w:t>
      </w:r>
    </w:p>
    <w:p w14:paraId="7A02768A"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Профессор был задумчив, очки съехали на кончик носа, словно норовили прыгнуть в верхний карман пиджака. От профессора пахло пылью и луком. Он был так похож на профессора, что было ясно</w:t>
      </w:r>
      <w:r w:rsidRPr="00B5253A">
        <w:rPr>
          <w:rFonts w:ascii="Verdana" w:hAnsi="Verdana"/>
          <w:color w:val="000000"/>
          <w:sz w:val="20"/>
        </w:rPr>
        <w:t> </w:t>
      </w:r>
      <w:r w:rsidRPr="00B5253A">
        <w:rPr>
          <w:rFonts w:ascii="Verdana" w:hAnsi="Verdana"/>
          <w:color w:val="000000"/>
          <w:sz w:val="20"/>
          <w:lang w:val="ru-RU"/>
        </w:rPr>
        <w:t>— в науке он ноль. Науку двигают лишь те, которые на профессоров не похожи.</w:t>
      </w:r>
    </w:p>
    <w:p w14:paraId="4B8A8B70"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У меня умерла жена,</w:t>
      </w:r>
      <w:r w:rsidRPr="00B5253A">
        <w:rPr>
          <w:rFonts w:ascii="Verdana" w:hAnsi="Verdana"/>
          <w:color w:val="000000"/>
          <w:sz w:val="20"/>
        </w:rPr>
        <w:t> </w:t>
      </w:r>
      <w:r w:rsidRPr="00B5253A">
        <w:rPr>
          <w:rFonts w:ascii="Verdana" w:hAnsi="Verdana"/>
          <w:color w:val="000000"/>
          <w:sz w:val="20"/>
          <w:lang w:val="ru-RU"/>
        </w:rPr>
        <w:t>— сказал профессор и попытался отодвинуть пальцем шторку с окна, будто сомневался, в Москву ли нас везут.</w:t>
      </w:r>
    </w:p>
    <w:p w14:paraId="1D14128B"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Гражданин,</w:t>
      </w:r>
      <w:r w:rsidRPr="00B5253A">
        <w:rPr>
          <w:rFonts w:ascii="Verdana" w:hAnsi="Verdana"/>
          <w:color w:val="000000"/>
          <w:sz w:val="20"/>
        </w:rPr>
        <w:t> </w:t>
      </w:r>
      <w:r w:rsidRPr="00B5253A">
        <w:rPr>
          <w:rFonts w:ascii="Verdana" w:hAnsi="Verdana"/>
          <w:color w:val="000000"/>
          <w:sz w:val="20"/>
          <w:lang w:val="ru-RU"/>
        </w:rPr>
        <w:t>— окликнул его сзади лейтенант,</w:t>
      </w:r>
      <w:r w:rsidRPr="00B5253A">
        <w:rPr>
          <w:rFonts w:ascii="Verdana" w:hAnsi="Verdana"/>
          <w:color w:val="000000"/>
          <w:sz w:val="20"/>
        </w:rPr>
        <w:t> </w:t>
      </w:r>
      <w:r w:rsidRPr="00B5253A">
        <w:rPr>
          <w:rFonts w:ascii="Verdana" w:hAnsi="Verdana"/>
          <w:color w:val="000000"/>
          <w:sz w:val="20"/>
          <w:lang w:val="ru-RU"/>
        </w:rPr>
        <w:t>— выглядывать не положено.</w:t>
      </w:r>
    </w:p>
    <w:p w14:paraId="26182395"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Я вам сочувствую,</w:t>
      </w:r>
      <w:r w:rsidRPr="00B5253A">
        <w:rPr>
          <w:rFonts w:ascii="Verdana" w:hAnsi="Verdana"/>
          <w:color w:val="000000"/>
          <w:sz w:val="20"/>
        </w:rPr>
        <w:t> </w:t>
      </w:r>
      <w:r w:rsidRPr="00B5253A">
        <w:rPr>
          <w:rFonts w:ascii="Verdana" w:hAnsi="Verdana"/>
          <w:color w:val="000000"/>
          <w:sz w:val="20"/>
          <w:lang w:val="ru-RU"/>
        </w:rPr>
        <w:t>— сказал я профессору.</w:t>
      </w:r>
    </w:p>
    <w:p w14:paraId="0719D0BE"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А вдруг это шанс вернуть ее?</w:t>
      </w:r>
    </w:p>
    <w:p w14:paraId="0469B2B0"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Я поглядел на него с удивлением. Профессор, оказывается, поверил в силу Кабины.</w:t>
      </w:r>
    </w:p>
    <w:p w14:paraId="65F8BD1D"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Я понимаю,</w:t>
      </w:r>
      <w:r w:rsidRPr="00B5253A">
        <w:rPr>
          <w:rFonts w:ascii="Verdana" w:hAnsi="Verdana"/>
          <w:color w:val="000000"/>
          <w:sz w:val="20"/>
        </w:rPr>
        <w:t> </w:t>
      </w:r>
      <w:r w:rsidRPr="00B5253A">
        <w:rPr>
          <w:rFonts w:ascii="Verdana" w:hAnsi="Verdana"/>
          <w:color w:val="000000"/>
          <w:sz w:val="20"/>
          <w:lang w:val="ru-RU"/>
        </w:rPr>
        <w:t>— сказал профессор.</w:t>
      </w:r>
      <w:r w:rsidRPr="00B5253A">
        <w:rPr>
          <w:rFonts w:ascii="Verdana" w:hAnsi="Verdana"/>
          <w:color w:val="000000"/>
          <w:sz w:val="20"/>
        </w:rPr>
        <w:t> </w:t>
      </w:r>
      <w:r w:rsidRPr="00B5253A">
        <w:rPr>
          <w:rFonts w:ascii="Verdana" w:hAnsi="Verdana"/>
          <w:color w:val="000000"/>
          <w:sz w:val="20"/>
          <w:lang w:val="ru-RU"/>
        </w:rPr>
        <w:t>— Каждый будет желать своего.</w:t>
      </w:r>
    </w:p>
    <w:p w14:paraId="127BDDB3"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Тогда у вас мало шансов,</w:t>
      </w:r>
      <w:r w:rsidRPr="00B5253A">
        <w:rPr>
          <w:rFonts w:ascii="Verdana" w:hAnsi="Verdana"/>
          <w:color w:val="000000"/>
          <w:sz w:val="20"/>
        </w:rPr>
        <w:t> </w:t>
      </w:r>
      <w:r w:rsidRPr="00B5253A">
        <w:rPr>
          <w:rFonts w:ascii="Verdana" w:hAnsi="Verdana"/>
          <w:color w:val="000000"/>
          <w:sz w:val="20"/>
          <w:lang w:val="ru-RU"/>
        </w:rPr>
        <w:t>— улыбнулся я.</w:t>
      </w:r>
    </w:p>
    <w:p w14:paraId="34F4DF8A"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Шансы есть,</w:t>
      </w:r>
      <w:r w:rsidRPr="00B5253A">
        <w:rPr>
          <w:rFonts w:ascii="Verdana" w:hAnsi="Verdana"/>
          <w:color w:val="000000"/>
          <w:sz w:val="20"/>
        </w:rPr>
        <w:t> </w:t>
      </w:r>
      <w:r w:rsidRPr="00B5253A">
        <w:rPr>
          <w:rFonts w:ascii="Verdana" w:hAnsi="Verdana"/>
          <w:color w:val="000000"/>
          <w:sz w:val="20"/>
          <w:lang w:val="ru-RU"/>
        </w:rPr>
        <w:t>— сказал профессор.</w:t>
      </w:r>
      <w:r w:rsidRPr="00B5253A">
        <w:rPr>
          <w:rFonts w:ascii="Verdana" w:hAnsi="Verdana"/>
          <w:color w:val="000000"/>
          <w:sz w:val="20"/>
        </w:rPr>
        <w:t> </w:t>
      </w:r>
      <w:r w:rsidRPr="00B5253A">
        <w:rPr>
          <w:rFonts w:ascii="Verdana" w:hAnsi="Verdana"/>
          <w:color w:val="000000"/>
          <w:sz w:val="20"/>
          <w:lang w:val="ru-RU"/>
        </w:rPr>
        <w:t>— Каждый человек, даже если не поверит, пожелает возрождения кого-то близкого. Каждый своего. А у меня есть некоторые сбережения.</w:t>
      </w:r>
    </w:p>
    <w:p w14:paraId="31307DDC"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И что?</w:t>
      </w:r>
    </w:p>
    <w:p w14:paraId="2C593AC3"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Вот вы лично задумали, кого бы вам хотелось оживить?</w:t>
      </w:r>
    </w:p>
    <w:p w14:paraId="76301C82"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Тут я понял, что не задумал.</w:t>
      </w:r>
    </w:p>
    <w:p w14:paraId="2EC2A6FB"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Может, Пушкина?</w:t>
      </w:r>
      <w:r w:rsidRPr="00B5253A">
        <w:rPr>
          <w:rFonts w:ascii="Verdana" w:hAnsi="Verdana"/>
          <w:color w:val="000000"/>
          <w:sz w:val="20"/>
        </w:rPr>
        <w:t> </w:t>
      </w:r>
      <w:r w:rsidRPr="00B5253A">
        <w:rPr>
          <w:rFonts w:ascii="Verdana" w:hAnsi="Verdana"/>
          <w:color w:val="000000"/>
          <w:sz w:val="20"/>
          <w:lang w:val="ru-RU"/>
        </w:rPr>
        <w:t>— спросил я.</w:t>
      </w:r>
    </w:p>
    <w:p w14:paraId="7C8CB97B"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Вы не женаты? Впрочем, вы еще молоды.</w:t>
      </w:r>
    </w:p>
    <w:p w14:paraId="3DB49CC5"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Нет, я не женат.</w:t>
      </w:r>
    </w:p>
    <w:p w14:paraId="54EEF96C"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Если бы я предложил вам...</w:t>
      </w:r>
      <w:r w:rsidRPr="00B5253A">
        <w:rPr>
          <w:rFonts w:ascii="Verdana" w:hAnsi="Verdana"/>
          <w:color w:val="000000"/>
          <w:sz w:val="20"/>
        </w:rPr>
        <w:t> </w:t>
      </w:r>
      <w:r w:rsidRPr="00B5253A">
        <w:rPr>
          <w:rFonts w:ascii="Verdana" w:hAnsi="Verdana"/>
          <w:color w:val="000000"/>
          <w:sz w:val="20"/>
          <w:lang w:val="ru-RU"/>
        </w:rPr>
        <w:t>— Профессор подхватил очки, которые ринулись вниз.</w:t>
      </w:r>
      <w:r w:rsidRPr="00B5253A">
        <w:rPr>
          <w:rFonts w:ascii="Verdana" w:hAnsi="Verdana"/>
          <w:color w:val="000000"/>
          <w:sz w:val="20"/>
        </w:rPr>
        <w:t> </w:t>
      </w:r>
      <w:r w:rsidRPr="00B5253A">
        <w:rPr>
          <w:rFonts w:ascii="Verdana" w:hAnsi="Verdana"/>
          <w:color w:val="000000"/>
          <w:sz w:val="20"/>
          <w:lang w:val="ru-RU"/>
        </w:rPr>
        <w:t>— Скажем, пятьдесят рублей и сообщил имя моей жены. Ведь вам нужны деньги?</w:t>
      </w:r>
    </w:p>
    <w:p w14:paraId="6EE3857D"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Я бы сделал это и бесплатно,</w:t>
      </w:r>
      <w:r w:rsidRPr="00B5253A">
        <w:rPr>
          <w:rFonts w:ascii="Verdana" w:hAnsi="Verdana"/>
          <w:color w:val="000000"/>
          <w:sz w:val="20"/>
        </w:rPr>
        <w:t> </w:t>
      </w:r>
      <w:r w:rsidRPr="00B5253A">
        <w:rPr>
          <w:rFonts w:ascii="Verdana" w:hAnsi="Verdana"/>
          <w:color w:val="000000"/>
          <w:sz w:val="20"/>
          <w:lang w:val="ru-RU"/>
        </w:rPr>
        <w:t>— сказал я.</w:t>
      </w:r>
      <w:r w:rsidRPr="00B5253A">
        <w:rPr>
          <w:rFonts w:ascii="Verdana" w:hAnsi="Verdana"/>
          <w:color w:val="000000"/>
          <w:sz w:val="20"/>
        </w:rPr>
        <w:t> </w:t>
      </w:r>
      <w:r w:rsidRPr="00B5253A">
        <w:rPr>
          <w:rFonts w:ascii="Verdana" w:hAnsi="Verdana"/>
          <w:color w:val="000000"/>
          <w:sz w:val="20"/>
          <w:lang w:val="ru-RU"/>
        </w:rPr>
        <w:t>— Но шансов у вас</w:t>
      </w:r>
      <w:r w:rsidRPr="00B5253A">
        <w:rPr>
          <w:rFonts w:ascii="Verdana" w:hAnsi="Verdana"/>
          <w:color w:val="000000"/>
          <w:sz w:val="20"/>
        </w:rPr>
        <w:t> </w:t>
      </w:r>
      <w:r w:rsidRPr="00B5253A">
        <w:rPr>
          <w:rFonts w:ascii="Verdana" w:hAnsi="Verdana"/>
          <w:color w:val="000000"/>
          <w:sz w:val="20"/>
          <w:lang w:val="ru-RU"/>
        </w:rPr>
        <w:t>— ноль.</w:t>
      </w:r>
    </w:p>
    <w:p w14:paraId="298503C6"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На книжке у меня четыре тысячи триста,</w:t>
      </w:r>
      <w:r w:rsidRPr="00B5253A">
        <w:rPr>
          <w:rFonts w:ascii="Verdana" w:hAnsi="Verdana"/>
          <w:color w:val="000000"/>
          <w:sz w:val="20"/>
        </w:rPr>
        <w:t> </w:t>
      </w:r>
      <w:r w:rsidRPr="00B5253A">
        <w:rPr>
          <w:rFonts w:ascii="Verdana" w:hAnsi="Verdana"/>
          <w:color w:val="000000"/>
          <w:sz w:val="20"/>
          <w:lang w:val="ru-RU"/>
        </w:rPr>
        <w:t>— сказал профессор шепотом, приложив губы к моему уху.</w:t>
      </w:r>
    </w:p>
    <w:p w14:paraId="6EEE840A"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Разговорчики отставить!</w:t>
      </w:r>
      <w:r w:rsidRPr="00B5253A">
        <w:rPr>
          <w:rFonts w:ascii="Verdana" w:hAnsi="Verdana"/>
          <w:color w:val="000000"/>
          <w:sz w:val="20"/>
        </w:rPr>
        <w:t> </w:t>
      </w:r>
      <w:r w:rsidRPr="00B5253A">
        <w:rPr>
          <w:rFonts w:ascii="Verdana" w:hAnsi="Verdana"/>
          <w:color w:val="000000"/>
          <w:sz w:val="20"/>
          <w:lang w:val="ru-RU"/>
        </w:rPr>
        <w:t>— сказал лейтенант сзади.</w:t>
      </w:r>
    </w:p>
    <w:p w14:paraId="4F4C6DEA"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lastRenderedPageBreak/>
        <w:t>—</w:t>
      </w:r>
      <w:r w:rsidRPr="00B5253A">
        <w:rPr>
          <w:rFonts w:ascii="Verdana" w:hAnsi="Verdana"/>
          <w:color w:val="000000"/>
          <w:sz w:val="20"/>
        </w:rPr>
        <w:t> </w:t>
      </w:r>
      <w:r w:rsidRPr="00B5253A">
        <w:rPr>
          <w:rFonts w:ascii="Verdana" w:hAnsi="Verdana"/>
          <w:color w:val="000000"/>
          <w:sz w:val="20"/>
          <w:lang w:val="ru-RU"/>
        </w:rPr>
        <w:t>А если я наберу двадцать человек?</w:t>
      </w:r>
      <w:r w:rsidRPr="00B5253A">
        <w:rPr>
          <w:rFonts w:ascii="Verdana" w:hAnsi="Verdana"/>
          <w:color w:val="000000"/>
          <w:sz w:val="20"/>
        </w:rPr>
        <w:t> </w:t>
      </w:r>
      <w:r w:rsidRPr="00B5253A">
        <w:rPr>
          <w:rFonts w:ascii="Verdana" w:hAnsi="Verdana"/>
          <w:color w:val="000000"/>
          <w:sz w:val="20"/>
          <w:lang w:val="ru-RU"/>
        </w:rPr>
        <w:t>— сказал профессор быстро и отодвинулся. Глаз у него был птичий и пустой.</w:t>
      </w:r>
    </w:p>
    <w:p w14:paraId="422194A2"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Мне надо подумать,</w:t>
      </w:r>
      <w:r w:rsidRPr="00B5253A">
        <w:rPr>
          <w:rFonts w:ascii="Verdana" w:hAnsi="Verdana"/>
          <w:color w:val="000000"/>
          <w:sz w:val="20"/>
        </w:rPr>
        <w:t> </w:t>
      </w:r>
      <w:r w:rsidRPr="00B5253A">
        <w:rPr>
          <w:rFonts w:ascii="Verdana" w:hAnsi="Verdana"/>
          <w:color w:val="000000"/>
          <w:sz w:val="20"/>
          <w:lang w:val="ru-RU"/>
        </w:rPr>
        <w:t>— сказал я.</w:t>
      </w:r>
    </w:p>
    <w:p w14:paraId="1D4FD08A"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Шестьдесят рублей?</w:t>
      </w:r>
      <w:r w:rsidRPr="00B5253A">
        <w:rPr>
          <w:rFonts w:ascii="Verdana" w:hAnsi="Verdana"/>
          <w:color w:val="000000"/>
          <w:sz w:val="20"/>
        </w:rPr>
        <w:t> </w:t>
      </w:r>
      <w:r w:rsidRPr="00B5253A">
        <w:rPr>
          <w:rFonts w:ascii="Verdana" w:hAnsi="Verdana"/>
          <w:color w:val="000000"/>
          <w:sz w:val="20"/>
          <w:lang w:val="ru-RU"/>
        </w:rPr>
        <w:t>— спросил профессор.</w:t>
      </w:r>
      <w:r w:rsidRPr="00B5253A">
        <w:rPr>
          <w:rFonts w:ascii="Verdana" w:hAnsi="Verdana"/>
          <w:color w:val="000000"/>
          <w:sz w:val="20"/>
        </w:rPr>
        <w:t> </w:t>
      </w:r>
      <w:r w:rsidRPr="00B5253A">
        <w:rPr>
          <w:rFonts w:ascii="Verdana" w:hAnsi="Verdana"/>
          <w:color w:val="000000"/>
          <w:sz w:val="20"/>
          <w:lang w:val="ru-RU"/>
        </w:rPr>
        <w:t>— Больше я не могу.</w:t>
      </w:r>
    </w:p>
    <w:p w14:paraId="19FFEEC4"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А если я возьму деньги и потом нечаянно подумаю о ком-то другом?</w:t>
      </w:r>
    </w:p>
    <w:p w14:paraId="0A778443"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Я не так наивен,</w:t>
      </w:r>
      <w:r w:rsidRPr="00B5253A">
        <w:rPr>
          <w:rFonts w:ascii="Verdana" w:hAnsi="Verdana"/>
          <w:color w:val="000000"/>
          <w:sz w:val="20"/>
        </w:rPr>
        <w:t> </w:t>
      </w:r>
      <w:r w:rsidRPr="00B5253A">
        <w:rPr>
          <w:rFonts w:ascii="Verdana" w:hAnsi="Verdana"/>
          <w:color w:val="000000"/>
          <w:sz w:val="20"/>
          <w:lang w:val="ru-RU"/>
        </w:rPr>
        <w:t>— сказал профессор.</w:t>
      </w:r>
      <w:r w:rsidRPr="00B5253A">
        <w:rPr>
          <w:rFonts w:ascii="Verdana" w:hAnsi="Verdana"/>
          <w:color w:val="000000"/>
          <w:sz w:val="20"/>
        </w:rPr>
        <w:t> </w:t>
      </w:r>
      <w:r w:rsidRPr="00B5253A">
        <w:rPr>
          <w:rFonts w:ascii="Verdana" w:hAnsi="Verdana"/>
          <w:color w:val="000000"/>
          <w:sz w:val="20"/>
          <w:lang w:val="ru-RU"/>
        </w:rPr>
        <w:t>— Вы мне дадите расписку, что обязуетесь думать только о моей покойной супруге.</w:t>
      </w:r>
    </w:p>
    <w:p w14:paraId="2619B484"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Идея профессора была наивной. Он того не знал, что в Пушкинском музее на Кропоткинской уже шло заседание комиссии, которая единогласно приняла постановление возродить Александра Сергеевича Пушкина.</w:t>
      </w:r>
    </w:p>
    <w:p w14:paraId="432EEBF1"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В эти же минуты большая толпа шумела, даже плясала вокруг музея Сталина в Гори. Многие были убеждены, что скоро настоящий вождь вернется к жизни и наведет порядок в этой дурной стране.</w:t>
      </w:r>
    </w:p>
    <w:p w14:paraId="7A1E5B0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p>
    <w:p w14:paraId="799743FB"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...Политбюро собралось вновь после обеда. Руководители государства были сыты, но взволнованны. Предстояли исторические решения.</w:t>
      </w:r>
    </w:p>
    <w:p w14:paraId="3B17DA9C"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Сначала,</w:t>
      </w:r>
      <w:r w:rsidRPr="00B5253A">
        <w:rPr>
          <w:rFonts w:ascii="Verdana" w:hAnsi="Verdana"/>
          <w:color w:val="000000"/>
          <w:sz w:val="20"/>
        </w:rPr>
        <w:t> </w:t>
      </w:r>
      <w:r w:rsidRPr="00B5253A">
        <w:rPr>
          <w:rFonts w:ascii="Verdana" w:hAnsi="Verdana"/>
          <w:color w:val="000000"/>
          <w:sz w:val="20"/>
          <w:lang w:val="ru-RU"/>
        </w:rPr>
        <w:t>— сказал Леонид Ильич,</w:t>
      </w:r>
      <w:r w:rsidRPr="00B5253A">
        <w:rPr>
          <w:rFonts w:ascii="Verdana" w:hAnsi="Verdana"/>
          <w:color w:val="000000"/>
          <w:sz w:val="20"/>
        </w:rPr>
        <w:t> </w:t>
      </w:r>
      <w:r w:rsidRPr="00B5253A">
        <w:rPr>
          <w:rFonts w:ascii="Verdana" w:hAnsi="Verdana"/>
          <w:color w:val="000000"/>
          <w:sz w:val="20"/>
          <w:lang w:val="ru-RU"/>
        </w:rPr>
        <w:t>— выслушаем сообщения из-за рубежа. Прошу вас, Андрей Андреевич.</w:t>
      </w:r>
    </w:p>
    <w:p w14:paraId="1D2A7834"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Громыко пожевал губами и сказал:</w:t>
      </w:r>
    </w:p>
    <w:p w14:paraId="01521B17"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Вкратце. В США царит анархия. Телевидение проводит опросы общественного мнения. Начались бурные демонстрации.</w:t>
      </w:r>
    </w:p>
    <w:p w14:paraId="45E5FDAC"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Минутку.</w:t>
      </w:r>
      <w:r w:rsidRPr="00B5253A">
        <w:rPr>
          <w:rFonts w:ascii="Verdana" w:hAnsi="Verdana"/>
          <w:color w:val="000000"/>
          <w:sz w:val="20"/>
        </w:rPr>
        <w:t> </w:t>
      </w:r>
      <w:r w:rsidRPr="00B5253A">
        <w:rPr>
          <w:rFonts w:ascii="Verdana" w:hAnsi="Verdana"/>
          <w:color w:val="000000"/>
          <w:sz w:val="20"/>
          <w:lang w:val="ru-RU"/>
        </w:rPr>
        <w:t>— Брежнев жестом остановил оратора и обратился к Щелокову, которого специально пригласили на Политбюро.</w:t>
      </w:r>
      <w:r w:rsidRPr="00B5253A">
        <w:rPr>
          <w:rFonts w:ascii="Verdana" w:hAnsi="Verdana"/>
          <w:color w:val="000000"/>
          <w:sz w:val="20"/>
        </w:rPr>
        <w:t> </w:t>
      </w:r>
      <w:r w:rsidRPr="00B5253A">
        <w:rPr>
          <w:rFonts w:ascii="Verdana" w:hAnsi="Verdana"/>
          <w:color w:val="000000"/>
          <w:sz w:val="20"/>
          <w:lang w:val="ru-RU"/>
        </w:rPr>
        <w:t>— Усильте московскую милицию,</w:t>
      </w:r>
      <w:r w:rsidRPr="00B5253A">
        <w:rPr>
          <w:rFonts w:ascii="Verdana" w:hAnsi="Verdana"/>
          <w:color w:val="000000"/>
          <w:sz w:val="20"/>
        </w:rPr>
        <w:t> </w:t>
      </w:r>
      <w:r w:rsidRPr="00B5253A">
        <w:rPr>
          <w:rFonts w:ascii="Verdana" w:hAnsi="Verdana"/>
          <w:color w:val="000000"/>
          <w:sz w:val="20"/>
          <w:lang w:val="ru-RU"/>
        </w:rPr>
        <w:t>— сказал Брежнев.</w:t>
      </w:r>
      <w:r w:rsidRPr="00B5253A">
        <w:rPr>
          <w:rFonts w:ascii="Verdana" w:hAnsi="Verdana"/>
          <w:color w:val="000000"/>
          <w:sz w:val="20"/>
        </w:rPr>
        <w:t> </w:t>
      </w:r>
      <w:r w:rsidRPr="00B5253A">
        <w:rPr>
          <w:rFonts w:ascii="Verdana" w:hAnsi="Verdana"/>
          <w:color w:val="000000"/>
          <w:sz w:val="20"/>
          <w:lang w:val="ru-RU"/>
        </w:rPr>
        <w:t>— Поднимите академию, милицейские училища. Вы знаете, не мне вас учить. В столице должен быть порядок.</w:t>
      </w:r>
    </w:p>
    <w:p w14:paraId="234191CB"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Уже сделано,</w:t>
      </w:r>
      <w:r w:rsidRPr="00B5253A">
        <w:rPr>
          <w:rFonts w:ascii="Verdana" w:hAnsi="Verdana"/>
          <w:color w:val="000000"/>
          <w:sz w:val="20"/>
        </w:rPr>
        <w:t> </w:t>
      </w:r>
      <w:r w:rsidRPr="00B5253A">
        <w:rPr>
          <w:rFonts w:ascii="Verdana" w:hAnsi="Verdana"/>
          <w:color w:val="000000"/>
          <w:sz w:val="20"/>
          <w:lang w:val="ru-RU"/>
        </w:rPr>
        <w:t>— позволил себе улыбнуться Щелоков.</w:t>
      </w:r>
    </w:p>
    <w:p w14:paraId="2582E3AD"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Чего хотят реакционные круги?</w:t>
      </w:r>
      <w:r w:rsidRPr="00B5253A">
        <w:rPr>
          <w:rFonts w:ascii="Verdana" w:hAnsi="Verdana"/>
          <w:color w:val="000000"/>
          <w:sz w:val="20"/>
        </w:rPr>
        <w:t> </w:t>
      </w:r>
      <w:r w:rsidRPr="00B5253A">
        <w:rPr>
          <w:rFonts w:ascii="Verdana" w:hAnsi="Verdana"/>
          <w:color w:val="000000"/>
          <w:sz w:val="20"/>
          <w:lang w:val="ru-RU"/>
        </w:rPr>
        <w:t>— спросил Брежнев у Громыко.</w:t>
      </w:r>
      <w:r w:rsidRPr="00B5253A">
        <w:rPr>
          <w:rFonts w:ascii="Verdana" w:hAnsi="Verdana"/>
          <w:color w:val="000000"/>
          <w:sz w:val="20"/>
        </w:rPr>
        <w:t> </w:t>
      </w:r>
      <w:r w:rsidRPr="00B5253A">
        <w:rPr>
          <w:rFonts w:ascii="Verdana" w:hAnsi="Verdana"/>
          <w:color w:val="000000"/>
          <w:sz w:val="20"/>
          <w:lang w:val="ru-RU"/>
        </w:rPr>
        <w:t>— И за что выступает прогрессивная общественность?</w:t>
      </w:r>
    </w:p>
    <w:p w14:paraId="29652FE7"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Как всегда, картина противоречивая,</w:t>
      </w:r>
      <w:r w:rsidRPr="00B5253A">
        <w:rPr>
          <w:rFonts w:ascii="Verdana" w:hAnsi="Verdana"/>
          <w:color w:val="000000"/>
          <w:sz w:val="20"/>
        </w:rPr>
        <w:t> </w:t>
      </w:r>
      <w:r w:rsidRPr="00B5253A">
        <w:rPr>
          <w:rFonts w:ascii="Verdana" w:hAnsi="Verdana"/>
          <w:color w:val="000000"/>
          <w:sz w:val="20"/>
          <w:lang w:val="ru-RU"/>
        </w:rPr>
        <w:t>— сказал Громыко.</w:t>
      </w:r>
      <w:r w:rsidRPr="00B5253A">
        <w:rPr>
          <w:rFonts w:ascii="Verdana" w:hAnsi="Verdana"/>
          <w:color w:val="000000"/>
          <w:sz w:val="20"/>
        </w:rPr>
        <w:t> </w:t>
      </w:r>
      <w:r w:rsidRPr="00B5253A">
        <w:rPr>
          <w:rFonts w:ascii="Verdana" w:hAnsi="Verdana"/>
          <w:color w:val="000000"/>
          <w:sz w:val="20"/>
          <w:lang w:val="ru-RU"/>
        </w:rPr>
        <w:t>— Прогрессивная общественность на юге страны выступает за оживление негритянского лидера Мартина Лютера Кинга.</w:t>
      </w:r>
    </w:p>
    <w:p w14:paraId="29EB726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Брежнев подумал. Потом сказал:</w:t>
      </w:r>
    </w:p>
    <w:p w14:paraId="4890D02E"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Помню товарища Мартина Лютера. Он много сделал для дела мира. На чем настаивает монополистический капитал?</w:t>
      </w:r>
    </w:p>
    <w:p w14:paraId="768F4ABA"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lastRenderedPageBreak/>
        <w:t>—</w:t>
      </w:r>
      <w:r w:rsidRPr="00B5253A">
        <w:rPr>
          <w:rFonts w:ascii="Verdana" w:hAnsi="Verdana"/>
          <w:color w:val="000000"/>
          <w:sz w:val="20"/>
        </w:rPr>
        <w:t> </w:t>
      </w:r>
      <w:r w:rsidRPr="00B5253A">
        <w:rPr>
          <w:rFonts w:ascii="Verdana" w:hAnsi="Verdana"/>
          <w:color w:val="000000"/>
          <w:sz w:val="20"/>
          <w:lang w:val="ru-RU"/>
        </w:rPr>
        <w:t>Обстановка полного раскола,</w:t>
      </w:r>
      <w:r w:rsidRPr="00B5253A">
        <w:rPr>
          <w:rFonts w:ascii="Verdana" w:hAnsi="Verdana"/>
          <w:color w:val="000000"/>
          <w:sz w:val="20"/>
        </w:rPr>
        <w:t> </w:t>
      </w:r>
      <w:r w:rsidRPr="00B5253A">
        <w:rPr>
          <w:rFonts w:ascii="Verdana" w:hAnsi="Verdana"/>
          <w:color w:val="000000"/>
          <w:sz w:val="20"/>
          <w:lang w:val="ru-RU"/>
        </w:rPr>
        <w:t>— сказал Громыко.</w:t>
      </w:r>
      <w:r w:rsidRPr="00B5253A">
        <w:rPr>
          <w:rFonts w:ascii="Verdana" w:hAnsi="Verdana"/>
          <w:color w:val="000000"/>
          <w:sz w:val="20"/>
        </w:rPr>
        <w:t> </w:t>
      </w:r>
      <w:r w:rsidRPr="00B5253A">
        <w:rPr>
          <w:rFonts w:ascii="Verdana" w:hAnsi="Verdana"/>
          <w:color w:val="000000"/>
          <w:sz w:val="20"/>
          <w:lang w:val="ru-RU"/>
        </w:rPr>
        <w:t>— У меня есть сводочка по процентам. На тринадцать ноль-ноль. На первом месте идет Линкольн.</w:t>
      </w:r>
    </w:p>
    <w:p w14:paraId="7232AF7D"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Как же,</w:t>
      </w:r>
      <w:r w:rsidRPr="00B5253A">
        <w:rPr>
          <w:rFonts w:ascii="Verdana" w:hAnsi="Verdana"/>
          <w:color w:val="000000"/>
          <w:sz w:val="20"/>
        </w:rPr>
        <w:t> </w:t>
      </w:r>
      <w:r w:rsidRPr="00B5253A">
        <w:rPr>
          <w:rFonts w:ascii="Verdana" w:hAnsi="Verdana"/>
          <w:color w:val="000000"/>
          <w:sz w:val="20"/>
          <w:lang w:val="ru-RU"/>
        </w:rPr>
        <w:t>— сказал Брежнев,</w:t>
      </w:r>
      <w:r w:rsidRPr="00B5253A">
        <w:rPr>
          <w:rFonts w:ascii="Verdana" w:hAnsi="Verdana"/>
          <w:color w:val="000000"/>
          <w:sz w:val="20"/>
        </w:rPr>
        <w:t> </w:t>
      </w:r>
      <w:r w:rsidRPr="00B5253A">
        <w:rPr>
          <w:rFonts w:ascii="Verdana" w:hAnsi="Verdana"/>
          <w:color w:val="000000"/>
          <w:sz w:val="20"/>
          <w:lang w:val="ru-RU"/>
        </w:rPr>
        <w:t>— знаю товарища Линкольна. Прогрессивный государственный деятель. Что в Китайской Народной Республике? Это нам не безразлично.</w:t>
      </w:r>
    </w:p>
    <w:p w14:paraId="1D833A3C"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Пекинское радио объявило о предстоящем возрождении Мао Цзэдуна. Указывается, что это возрождение обеспечено мудрым предвидением лично товарища Мао.</w:t>
      </w:r>
    </w:p>
    <w:p w14:paraId="4E5DD1F5"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Маловероятно,</w:t>
      </w:r>
      <w:r w:rsidRPr="00B5253A">
        <w:rPr>
          <w:rFonts w:ascii="Verdana" w:hAnsi="Verdana"/>
          <w:color w:val="000000"/>
          <w:sz w:val="20"/>
        </w:rPr>
        <w:t> </w:t>
      </w:r>
      <w:r w:rsidRPr="00B5253A">
        <w:rPr>
          <w:rFonts w:ascii="Verdana" w:hAnsi="Verdana"/>
          <w:color w:val="000000"/>
          <w:sz w:val="20"/>
          <w:lang w:val="ru-RU"/>
        </w:rPr>
        <w:t>— сказал Брежнев.</w:t>
      </w:r>
    </w:p>
    <w:p w14:paraId="004C8CC2"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Я думаю, что это дымовая завеса,</w:t>
      </w:r>
      <w:r w:rsidRPr="00B5253A">
        <w:rPr>
          <w:rFonts w:ascii="Verdana" w:hAnsi="Verdana"/>
          <w:color w:val="000000"/>
          <w:sz w:val="20"/>
        </w:rPr>
        <w:t> </w:t>
      </w:r>
      <w:r w:rsidRPr="00B5253A">
        <w:rPr>
          <w:rFonts w:ascii="Verdana" w:hAnsi="Verdana"/>
          <w:color w:val="000000"/>
          <w:sz w:val="20"/>
          <w:lang w:val="ru-RU"/>
        </w:rPr>
        <w:t>— вмешался Кузнецов.</w:t>
      </w:r>
      <w:r w:rsidRPr="00B5253A">
        <w:rPr>
          <w:rFonts w:ascii="Verdana" w:hAnsi="Verdana"/>
          <w:color w:val="000000"/>
          <w:sz w:val="20"/>
        </w:rPr>
        <w:t> </w:t>
      </w:r>
      <w:r w:rsidRPr="00B5253A">
        <w:rPr>
          <w:rFonts w:ascii="Verdana" w:hAnsi="Verdana"/>
          <w:color w:val="000000"/>
          <w:sz w:val="20"/>
          <w:lang w:val="ru-RU"/>
        </w:rPr>
        <w:t>— Влиятельные силы в КНР этого не допустят.</w:t>
      </w:r>
    </w:p>
    <w:p w14:paraId="13C09F6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Почему?</w:t>
      </w:r>
      <w:r w:rsidRPr="00B5253A">
        <w:rPr>
          <w:rFonts w:ascii="Verdana" w:hAnsi="Verdana"/>
          <w:color w:val="000000"/>
          <w:sz w:val="20"/>
        </w:rPr>
        <w:t> </w:t>
      </w:r>
      <w:r w:rsidRPr="00B5253A">
        <w:rPr>
          <w:rFonts w:ascii="Verdana" w:hAnsi="Verdana"/>
          <w:color w:val="000000"/>
          <w:sz w:val="20"/>
          <w:lang w:val="ru-RU"/>
        </w:rPr>
        <w:t>— Брежнев ткнул карандашом в грудь Кузнецову. Заинтересовался.</w:t>
      </w:r>
    </w:p>
    <w:p w14:paraId="5FB023B6"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Там головы полетят. Все равно как если бы мы Сталина возродили.</w:t>
      </w:r>
      <w:r w:rsidRPr="00B5253A">
        <w:rPr>
          <w:rFonts w:ascii="Verdana" w:hAnsi="Verdana"/>
          <w:color w:val="000000"/>
          <w:sz w:val="20"/>
        </w:rPr>
        <w:t> </w:t>
      </w:r>
      <w:r w:rsidRPr="00B5253A">
        <w:rPr>
          <w:rFonts w:ascii="Verdana" w:hAnsi="Verdana"/>
          <w:color w:val="000000"/>
          <w:sz w:val="20"/>
          <w:lang w:val="ru-RU"/>
        </w:rPr>
        <w:t>— Кузнецов помнил времена культа личности.</w:t>
      </w:r>
    </w:p>
    <w:p w14:paraId="0356D78A"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Он осекся от ощущения вакуума. Тишина наступила в комнате такая, словно все перестали дышать.</w:t>
      </w:r>
    </w:p>
    <w:p w14:paraId="35978DB1"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Молчали целую минуту. Смотрели на Брежнева.</w:t>
      </w:r>
    </w:p>
    <w:p w14:paraId="1223A0DC"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Нетактичность вы допустили, товарищ Кузнецов,</w:t>
      </w:r>
      <w:r w:rsidRPr="00B5253A">
        <w:rPr>
          <w:rFonts w:ascii="Verdana" w:hAnsi="Verdana"/>
          <w:color w:val="000000"/>
          <w:sz w:val="20"/>
        </w:rPr>
        <w:t> </w:t>
      </w:r>
      <w:r w:rsidRPr="00B5253A">
        <w:rPr>
          <w:rFonts w:ascii="Verdana" w:hAnsi="Verdana"/>
          <w:color w:val="000000"/>
          <w:sz w:val="20"/>
          <w:lang w:val="ru-RU"/>
        </w:rPr>
        <w:t>— произнес наконец Брежнев.</w:t>
      </w:r>
      <w:r w:rsidRPr="00B5253A">
        <w:rPr>
          <w:rFonts w:ascii="Verdana" w:hAnsi="Verdana"/>
          <w:color w:val="000000"/>
          <w:sz w:val="20"/>
        </w:rPr>
        <w:t> </w:t>
      </w:r>
      <w:r w:rsidRPr="00B5253A">
        <w:rPr>
          <w:rFonts w:ascii="Verdana" w:hAnsi="Verdana"/>
          <w:color w:val="000000"/>
          <w:sz w:val="20"/>
          <w:lang w:val="ru-RU"/>
        </w:rPr>
        <w:t>— Не ожидали мы ее от вас, пожилого человека. Ни на минуту коммунист не должен забывать, что у нас есть великий покойный вождь Владимир Ильич Ленин.</w:t>
      </w:r>
    </w:p>
    <w:p w14:paraId="7BDEDE6D"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Я же не призываю,</w:t>
      </w:r>
      <w:r w:rsidRPr="00B5253A">
        <w:rPr>
          <w:rFonts w:ascii="Verdana" w:hAnsi="Verdana"/>
          <w:color w:val="000000"/>
          <w:sz w:val="20"/>
        </w:rPr>
        <w:t> </w:t>
      </w:r>
      <w:r w:rsidRPr="00B5253A">
        <w:rPr>
          <w:rFonts w:ascii="Verdana" w:hAnsi="Verdana"/>
          <w:color w:val="000000"/>
          <w:sz w:val="20"/>
          <w:lang w:val="ru-RU"/>
        </w:rPr>
        <w:t>— сказал Кузнецов, и его щеки пошли красными старческими пятнами.</w:t>
      </w:r>
      <w:r w:rsidRPr="00B5253A">
        <w:rPr>
          <w:rFonts w:ascii="Verdana" w:hAnsi="Verdana"/>
          <w:color w:val="000000"/>
          <w:sz w:val="20"/>
        </w:rPr>
        <w:t> </w:t>
      </w:r>
      <w:r w:rsidRPr="00B5253A">
        <w:rPr>
          <w:rFonts w:ascii="Verdana" w:hAnsi="Verdana"/>
          <w:color w:val="000000"/>
          <w:sz w:val="20"/>
          <w:lang w:val="ru-RU"/>
        </w:rPr>
        <w:t>— Я хотел предложить именно Ильича.</w:t>
      </w:r>
    </w:p>
    <w:p w14:paraId="3007F8E1"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Если,</w:t>
      </w:r>
      <w:r w:rsidRPr="00B5253A">
        <w:rPr>
          <w:rFonts w:ascii="Verdana" w:hAnsi="Verdana"/>
          <w:color w:val="000000"/>
          <w:sz w:val="20"/>
        </w:rPr>
        <w:t> </w:t>
      </w:r>
      <w:r w:rsidRPr="00B5253A">
        <w:rPr>
          <w:rFonts w:ascii="Verdana" w:hAnsi="Verdana"/>
          <w:color w:val="000000"/>
          <w:sz w:val="20"/>
          <w:lang w:val="ru-RU"/>
        </w:rPr>
        <w:t>— сказал Черненко,</w:t>
      </w:r>
      <w:r w:rsidRPr="00B5253A">
        <w:rPr>
          <w:rFonts w:ascii="Verdana" w:hAnsi="Verdana"/>
          <w:color w:val="000000"/>
          <w:sz w:val="20"/>
        </w:rPr>
        <w:t> </w:t>
      </w:r>
      <w:r w:rsidRPr="00B5253A">
        <w:rPr>
          <w:rFonts w:ascii="Verdana" w:hAnsi="Verdana"/>
          <w:color w:val="000000"/>
          <w:sz w:val="20"/>
          <w:lang w:val="ru-RU"/>
        </w:rPr>
        <w:t>— все это не провокация.</w:t>
      </w:r>
    </w:p>
    <w:p w14:paraId="3CE39E30"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Вот именно,</w:t>
      </w:r>
      <w:r w:rsidRPr="00B5253A">
        <w:rPr>
          <w:rFonts w:ascii="Verdana" w:hAnsi="Verdana"/>
          <w:color w:val="000000"/>
          <w:sz w:val="20"/>
        </w:rPr>
        <w:t> </w:t>
      </w:r>
      <w:r w:rsidRPr="00B5253A">
        <w:rPr>
          <w:rFonts w:ascii="Verdana" w:hAnsi="Verdana"/>
          <w:color w:val="000000"/>
          <w:sz w:val="20"/>
          <w:lang w:val="ru-RU"/>
        </w:rPr>
        <w:t>— поддержал его Брежнев.</w:t>
      </w:r>
      <w:r w:rsidRPr="00B5253A">
        <w:rPr>
          <w:rFonts w:ascii="Verdana" w:hAnsi="Verdana"/>
          <w:color w:val="000000"/>
          <w:sz w:val="20"/>
        </w:rPr>
        <w:t> </w:t>
      </w:r>
      <w:r w:rsidRPr="00B5253A">
        <w:rPr>
          <w:rFonts w:ascii="Verdana" w:hAnsi="Verdana"/>
          <w:color w:val="000000"/>
          <w:sz w:val="20"/>
          <w:lang w:val="ru-RU"/>
        </w:rPr>
        <w:t>— А чья провокация, вы установили?</w:t>
      </w:r>
    </w:p>
    <w:p w14:paraId="03387819"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Мало шансов,</w:t>
      </w:r>
      <w:r w:rsidRPr="00B5253A">
        <w:rPr>
          <w:rFonts w:ascii="Verdana" w:hAnsi="Verdana"/>
          <w:color w:val="000000"/>
          <w:sz w:val="20"/>
        </w:rPr>
        <w:t> </w:t>
      </w:r>
      <w:r w:rsidRPr="00B5253A">
        <w:rPr>
          <w:rFonts w:ascii="Verdana" w:hAnsi="Verdana"/>
          <w:color w:val="000000"/>
          <w:sz w:val="20"/>
          <w:lang w:val="ru-RU"/>
        </w:rPr>
        <w:t>— сказал Андропов.</w:t>
      </w:r>
      <w:r w:rsidRPr="00B5253A">
        <w:rPr>
          <w:rFonts w:ascii="Verdana" w:hAnsi="Verdana"/>
          <w:color w:val="000000"/>
          <w:sz w:val="20"/>
        </w:rPr>
        <w:t> </w:t>
      </w:r>
      <w:r w:rsidRPr="00B5253A">
        <w:rPr>
          <w:rFonts w:ascii="Verdana" w:hAnsi="Verdana"/>
          <w:color w:val="000000"/>
          <w:sz w:val="20"/>
          <w:lang w:val="ru-RU"/>
        </w:rPr>
        <w:t>— Хотя в данной ситуации я бы предпочел, чтобы это была провокация.</w:t>
      </w:r>
    </w:p>
    <w:p w14:paraId="286416B3"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Не понял,</w:t>
      </w:r>
      <w:r w:rsidRPr="00B5253A">
        <w:rPr>
          <w:rFonts w:ascii="Verdana" w:hAnsi="Verdana"/>
          <w:color w:val="000000"/>
          <w:sz w:val="20"/>
        </w:rPr>
        <w:t> </w:t>
      </w:r>
      <w:r w:rsidRPr="00B5253A">
        <w:rPr>
          <w:rFonts w:ascii="Verdana" w:hAnsi="Verdana"/>
          <w:color w:val="000000"/>
          <w:sz w:val="20"/>
          <w:lang w:val="ru-RU"/>
        </w:rPr>
        <w:t>— вздохнул Брежнев.</w:t>
      </w:r>
    </w:p>
    <w:p w14:paraId="22C78CAD"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Если провокация, то кончится ничем. Если это не провокация, а, скажем, провокация в галактическом масштабе, то мы обязаны взять это событие под контроль и обеспечить, чтобы народ единогласно пожелал именно того кандидата, которого изберет Политбюро. И мы должны принять соответствующее решение.</w:t>
      </w:r>
      <w:r w:rsidRPr="00B5253A">
        <w:rPr>
          <w:rFonts w:ascii="Verdana" w:hAnsi="Verdana"/>
          <w:color w:val="000000"/>
          <w:sz w:val="20"/>
        </w:rPr>
        <w:t> </w:t>
      </w:r>
      <w:r w:rsidRPr="00B5253A">
        <w:rPr>
          <w:rFonts w:ascii="Verdana" w:hAnsi="Verdana"/>
          <w:color w:val="000000"/>
          <w:sz w:val="20"/>
          <w:lang w:val="ru-RU"/>
        </w:rPr>
        <w:t>— Голос Андропова звучал тихо, но твердо и угрожающе. Он стал похож на Берию, и, хотя сходство было только внешним, Брежнев внутренне поежился.</w:t>
      </w:r>
    </w:p>
    <w:p w14:paraId="5C6C8371"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Какое решение?</w:t>
      </w:r>
      <w:r w:rsidRPr="00B5253A">
        <w:rPr>
          <w:rFonts w:ascii="Verdana" w:hAnsi="Verdana"/>
          <w:color w:val="000000"/>
          <w:sz w:val="20"/>
        </w:rPr>
        <w:t> </w:t>
      </w:r>
      <w:r w:rsidRPr="00B5253A">
        <w:rPr>
          <w:rFonts w:ascii="Verdana" w:hAnsi="Verdana"/>
          <w:color w:val="000000"/>
          <w:sz w:val="20"/>
          <w:lang w:val="ru-RU"/>
        </w:rPr>
        <w:t>— услышал Брежнев собственный глухой, запинающийся голос и понял, что голос выдал его: не ему задавать вопросы. Ему принимать решения.</w:t>
      </w:r>
    </w:p>
    <w:p w14:paraId="49FB618A"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Но вы же сами указали!</w:t>
      </w:r>
      <w:r w:rsidRPr="00B5253A">
        <w:rPr>
          <w:rFonts w:ascii="Verdana" w:hAnsi="Verdana"/>
          <w:color w:val="000000"/>
          <w:sz w:val="20"/>
        </w:rPr>
        <w:t> </w:t>
      </w:r>
      <w:r w:rsidRPr="00B5253A">
        <w:rPr>
          <w:rFonts w:ascii="Verdana" w:hAnsi="Verdana"/>
          <w:color w:val="000000"/>
          <w:sz w:val="20"/>
          <w:lang w:val="ru-RU"/>
        </w:rPr>
        <w:t>— удивился Андропов.</w:t>
      </w:r>
    </w:p>
    <w:p w14:paraId="4BD9BCA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У человечества был только один гений,</w:t>
      </w:r>
      <w:r w:rsidRPr="00B5253A">
        <w:rPr>
          <w:rFonts w:ascii="Verdana" w:hAnsi="Verdana"/>
          <w:color w:val="000000"/>
          <w:sz w:val="20"/>
        </w:rPr>
        <w:t> </w:t>
      </w:r>
      <w:r w:rsidRPr="00B5253A">
        <w:rPr>
          <w:rFonts w:ascii="Verdana" w:hAnsi="Verdana"/>
          <w:color w:val="000000"/>
          <w:sz w:val="20"/>
          <w:lang w:val="ru-RU"/>
        </w:rPr>
        <w:t>— сказал Черненко.</w:t>
      </w:r>
      <w:r w:rsidRPr="00B5253A">
        <w:rPr>
          <w:rFonts w:ascii="Verdana" w:hAnsi="Verdana"/>
          <w:color w:val="000000"/>
          <w:sz w:val="20"/>
        </w:rPr>
        <w:t> </w:t>
      </w:r>
      <w:r w:rsidRPr="00B5253A">
        <w:rPr>
          <w:rFonts w:ascii="Verdana" w:hAnsi="Verdana"/>
          <w:color w:val="000000"/>
          <w:sz w:val="20"/>
          <w:lang w:val="ru-RU"/>
        </w:rPr>
        <w:t>— И Владимир Ильич нам нужен, правильно, Леонид Ильич?</w:t>
      </w:r>
    </w:p>
    <w:p w14:paraId="7B27447B"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Но Брежнев молчал. Никак не ответил Черненко, ни словом, ни жестом. Потому что на него снизошло понимание... Это была провокация. Это была гигантская, вселенская, может, даже галактическая провокация, направленная как лично против него, Генерального секретаря, так и против Советской державы в целом.</w:t>
      </w:r>
    </w:p>
    <w:p w14:paraId="2C7B1F84"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Устинов, не угадавший еще хода мыслей Генерального, подлил масла в огонь.</w:t>
      </w:r>
    </w:p>
    <w:p w14:paraId="0A74D61C"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По низовым коллективам,</w:t>
      </w:r>
      <w:r w:rsidRPr="00B5253A">
        <w:rPr>
          <w:rFonts w:ascii="Verdana" w:hAnsi="Verdana"/>
          <w:color w:val="000000"/>
          <w:sz w:val="20"/>
        </w:rPr>
        <w:t> </w:t>
      </w:r>
      <w:r w:rsidRPr="00B5253A">
        <w:rPr>
          <w:rFonts w:ascii="Verdana" w:hAnsi="Verdana"/>
          <w:color w:val="000000"/>
          <w:sz w:val="20"/>
          <w:lang w:val="ru-RU"/>
        </w:rPr>
        <w:t>— сказал он,</w:t>
      </w:r>
      <w:r w:rsidRPr="00B5253A">
        <w:rPr>
          <w:rFonts w:ascii="Verdana" w:hAnsi="Verdana"/>
          <w:color w:val="000000"/>
          <w:sz w:val="20"/>
        </w:rPr>
        <w:t> </w:t>
      </w:r>
      <w:r w:rsidRPr="00B5253A">
        <w:rPr>
          <w:rFonts w:ascii="Verdana" w:hAnsi="Verdana"/>
          <w:color w:val="000000"/>
          <w:sz w:val="20"/>
          <w:lang w:val="ru-RU"/>
        </w:rPr>
        <w:t>— и в некоторых воинских частях стихийно проходят собрания под лозунгом «Ленин с нами! Ленин вечно жив!». Предлагаю в этой обстановке поддержать начинание масс.</w:t>
      </w:r>
    </w:p>
    <w:p w14:paraId="3F46AAC4"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Раздались аплодисменты.</w:t>
      </w:r>
    </w:p>
    <w:p w14:paraId="1511FCB2"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Брежнев молча поднялся и пошел к выходу.</w:t>
      </w:r>
    </w:p>
    <w:p w14:paraId="6E17E3D2"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От двери навстречу метнулись охранник и врач. Думали, что Генеральному потребуется реанимация. Но тот прошел мимо.</w:t>
      </w:r>
    </w:p>
    <w:p w14:paraId="258BE11B"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p>
    <w:p w14:paraId="02479F5B"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Меня отпустили домой под утро. Я возражал, говорил, что метро еще не ходит.</w:t>
      </w:r>
    </w:p>
    <w:p w14:paraId="10B911AC"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На такси у вас найдется,</w:t>
      </w:r>
      <w:r w:rsidRPr="00B5253A">
        <w:rPr>
          <w:rFonts w:ascii="Verdana" w:hAnsi="Verdana"/>
          <w:color w:val="000000"/>
          <w:sz w:val="20"/>
        </w:rPr>
        <w:t> </w:t>
      </w:r>
      <w:r w:rsidRPr="00B5253A">
        <w:rPr>
          <w:rFonts w:ascii="Verdana" w:hAnsi="Verdana"/>
          <w:color w:val="000000"/>
          <w:sz w:val="20"/>
          <w:lang w:val="ru-RU"/>
        </w:rPr>
        <w:t>— сказал мне майор, который снимал последний допрос. Он знал о содержимом моего бумажника.</w:t>
      </w:r>
    </w:p>
    <w:p w14:paraId="26E79C06"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Такси я не поймал. Шел пешком. Рассвет был ясным, но холодным. Последние листья лежали на мостовой.</w:t>
      </w:r>
    </w:p>
    <w:p w14:paraId="1E5966ED"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Город жил странно. Словно началась Олимпиада. На каждом углу стояли милиционеры. По двое, по трое.</w:t>
      </w:r>
    </w:p>
    <w:p w14:paraId="66CE564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Возле райкома партии толклись, мерзли, переминались с ноги на ногу несколько пенсионеров унылого, но целеустремленного вида. Цепь милиционеров отделяла их от дверей райкома.</w:t>
      </w:r>
    </w:p>
    <w:p w14:paraId="14D0ED3D"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Когда я проходил мимо, один из пенсионеров в глухом черном пиджаке, увешанном значками дивизионных и армейских юбилеев, поднял костлявый кулак и тихонько воскликнул:</w:t>
      </w:r>
    </w:p>
    <w:p w14:paraId="2E29F1E9"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Ленин вечно жив!</w:t>
      </w:r>
    </w:p>
    <w:p w14:paraId="1A324CB1"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Милиционеры молчали.</w:t>
      </w:r>
    </w:p>
    <w:p w14:paraId="16B4DC00"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Разумеется, понял я, возрождать будем Ильича.</w:t>
      </w:r>
    </w:p>
    <w:p w14:paraId="33689A3B"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У памятника Пушкину на Пушкинской площади, несмотря на ранний час, бабушки укладывали венок из живых астр.</w:t>
      </w:r>
    </w:p>
    <w:p w14:paraId="4EF1A60B"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Тогда-то, проникая в сознание каждому, снова возник голос Кабины. Текст был идентичен вчерашнему. Старушки распрямились, и одна громко крикнула:</w:t>
      </w:r>
    </w:p>
    <w:p w14:paraId="277BE151"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До встречи, наш гений!</w:t>
      </w:r>
    </w:p>
    <w:p w14:paraId="567FBACA"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Милиционер стал вежливо подталкивать бабушек к входу в метро.</w:t>
      </w:r>
    </w:p>
    <w:p w14:paraId="7D2DB377"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Пожалуй, подумал я, стоило взять полсотни у профессора. Все равно его дело труба.</w:t>
      </w:r>
    </w:p>
    <w:p w14:paraId="5D4AE57F"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p>
    <w:p w14:paraId="1D53305A"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Политбюро собралось с утра.</w:t>
      </w:r>
    </w:p>
    <w:p w14:paraId="1B729FCD"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Щелоков доложил о внутренней обстановке. Затем выслушали доклад Комитета государственной безопасности. Обстановка в стране была в целом спокойной, на местах ждали решений центра. Даже требовали решений, опасались упустить инициативу. В некоторых областях, предугадывая решение Политбюро, были приняты резолюции «Возвратим Ильича народу». Брежнев молчал. Затем Громыко зачитал телеграмму от левого крыла Лихтенштейнской партии труда, в которой, в частности, говорилось: «Надеемся, дорогой Леонид Ильич, увидеть Вас на трибуне Мавзолея в день парада в честь годовщины Великой Октябрьской социалистической революции рядом с Владимиром Ильичем Лениным, продолжателем дела которого Вы являетесь».</w:t>
      </w:r>
    </w:p>
    <w:p w14:paraId="17692A4E"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Брежнев открыл рот. Все ждали, что он скажет. Брежнев спросил:</w:t>
      </w:r>
    </w:p>
    <w:p w14:paraId="3888B9F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«Вы» там с большой буквы?</w:t>
      </w:r>
    </w:p>
    <w:p w14:paraId="70532B71"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Здесь все с большой буквы, Леонид Ильич,</w:t>
      </w:r>
      <w:r w:rsidRPr="00B5253A">
        <w:rPr>
          <w:rFonts w:ascii="Verdana" w:hAnsi="Verdana"/>
          <w:color w:val="000000"/>
          <w:sz w:val="20"/>
        </w:rPr>
        <w:t> </w:t>
      </w:r>
      <w:r w:rsidRPr="00B5253A">
        <w:rPr>
          <w:rFonts w:ascii="Verdana" w:hAnsi="Verdana"/>
          <w:color w:val="000000"/>
          <w:sz w:val="20"/>
          <w:lang w:val="ru-RU"/>
        </w:rPr>
        <w:t>— ответил Черненко, опередив Громыко.</w:t>
      </w:r>
    </w:p>
    <w:p w14:paraId="41B691C6"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Еще помолчали. Надо было что-то предпринимать. Положение было куда более сложным, чем казалось на первый взгляд. Первое решение, столь единодушно поддержанное вчера, после ночных размышлений оказалось далеко не идеальным.</w:t>
      </w:r>
    </w:p>
    <w:p w14:paraId="14033F5C"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Тут товарищи из Люксембурга...</w:t>
      </w:r>
      <w:r w:rsidRPr="00B5253A">
        <w:rPr>
          <w:rFonts w:ascii="Verdana" w:hAnsi="Verdana"/>
          <w:color w:val="000000"/>
          <w:sz w:val="20"/>
        </w:rPr>
        <w:t> </w:t>
      </w:r>
      <w:r w:rsidRPr="00B5253A">
        <w:rPr>
          <w:rFonts w:ascii="Verdana" w:hAnsi="Verdana"/>
          <w:color w:val="000000"/>
          <w:sz w:val="20"/>
          <w:lang w:val="ru-RU"/>
        </w:rPr>
        <w:t>— начал Брежнев.</w:t>
      </w:r>
    </w:p>
    <w:p w14:paraId="5BA26B83"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Из Лихтенштейна,</w:t>
      </w:r>
      <w:r w:rsidRPr="00B5253A">
        <w:rPr>
          <w:rFonts w:ascii="Verdana" w:hAnsi="Verdana"/>
          <w:color w:val="000000"/>
          <w:sz w:val="20"/>
        </w:rPr>
        <w:t> </w:t>
      </w:r>
      <w:r w:rsidRPr="00B5253A">
        <w:rPr>
          <w:rFonts w:ascii="Verdana" w:hAnsi="Verdana"/>
          <w:color w:val="000000"/>
          <w:sz w:val="20"/>
          <w:lang w:val="ru-RU"/>
        </w:rPr>
        <w:t>— нетактично поправил его Громыко, и Брежнев подумал, что Громыко слишком очевидно прочит себя в наследники. Но Андропов не пустит. Нет, не пустит. Брежнев, рассуждая так, не имел в виду собственную смерть</w:t>
      </w:r>
      <w:r w:rsidRPr="00B5253A">
        <w:rPr>
          <w:rFonts w:ascii="Verdana" w:hAnsi="Verdana"/>
          <w:color w:val="000000"/>
          <w:sz w:val="20"/>
        </w:rPr>
        <w:t> </w:t>
      </w:r>
      <w:r w:rsidRPr="00B5253A">
        <w:rPr>
          <w:rFonts w:ascii="Verdana" w:hAnsi="Verdana"/>
          <w:color w:val="000000"/>
          <w:sz w:val="20"/>
          <w:lang w:val="ru-RU"/>
        </w:rPr>
        <w:t>— она была за пределами разумного. Но это не мешало рассуждать о наследнике.</w:t>
      </w:r>
    </w:p>
    <w:p w14:paraId="0103582F"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Тут товарищи из Люксембурга,</w:t>
      </w:r>
      <w:r w:rsidRPr="00B5253A">
        <w:rPr>
          <w:rFonts w:ascii="Verdana" w:hAnsi="Verdana"/>
          <w:color w:val="000000"/>
          <w:sz w:val="20"/>
        </w:rPr>
        <w:t> </w:t>
      </w:r>
      <w:r w:rsidRPr="00B5253A">
        <w:rPr>
          <w:rFonts w:ascii="Verdana" w:hAnsi="Verdana"/>
          <w:color w:val="000000"/>
          <w:sz w:val="20"/>
          <w:lang w:val="ru-RU"/>
        </w:rPr>
        <w:t>— продолжал Брежнев,</w:t>
      </w:r>
      <w:r w:rsidRPr="00B5253A">
        <w:rPr>
          <w:rFonts w:ascii="Verdana" w:hAnsi="Verdana"/>
          <w:color w:val="000000"/>
          <w:sz w:val="20"/>
        </w:rPr>
        <w:t> </w:t>
      </w:r>
      <w:r w:rsidRPr="00B5253A">
        <w:rPr>
          <w:rFonts w:ascii="Verdana" w:hAnsi="Verdana"/>
          <w:color w:val="000000"/>
          <w:sz w:val="20"/>
          <w:lang w:val="ru-RU"/>
        </w:rPr>
        <w:t>— выставляют меня на Мавзолей рядом с Ильичем. Нетактично это.</w:t>
      </w:r>
    </w:p>
    <w:p w14:paraId="785AC382"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Андропов старался не улыбнуться. Но воображение предательски и явственно рисовало картинку</w:t>
      </w:r>
      <w:r w:rsidRPr="00B5253A">
        <w:rPr>
          <w:rFonts w:ascii="Verdana" w:hAnsi="Verdana"/>
          <w:color w:val="000000"/>
          <w:sz w:val="20"/>
        </w:rPr>
        <w:t> </w:t>
      </w:r>
      <w:r w:rsidRPr="00B5253A">
        <w:rPr>
          <w:rFonts w:ascii="Verdana" w:hAnsi="Verdana"/>
          <w:color w:val="000000"/>
          <w:sz w:val="20"/>
          <w:lang w:val="ru-RU"/>
        </w:rPr>
        <w:t>— двое рядом. Один в кепке, другой в шляпе. Эта картинка была недопустима.</w:t>
      </w:r>
    </w:p>
    <w:p w14:paraId="4D0B5A86"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А кто же будет в Мавзолее лежать?</w:t>
      </w:r>
      <w:r w:rsidRPr="00B5253A">
        <w:rPr>
          <w:rFonts w:ascii="Verdana" w:hAnsi="Verdana"/>
          <w:color w:val="000000"/>
          <w:sz w:val="20"/>
        </w:rPr>
        <w:t> </w:t>
      </w:r>
      <w:r w:rsidRPr="00B5253A">
        <w:rPr>
          <w:rFonts w:ascii="Verdana" w:hAnsi="Verdana"/>
          <w:color w:val="000000"/>
          <w:sz w:val="20"/>
          <w:lang w:val="ru-RU"/>
        </w:rPr>
        <w:t>— спросил вдруг Кунаев. Вопрос был диким, именно такого можно было ждать от представителя среднеазиатской республики.</w:t>
      </w:r>
    </w:p>
    <w:p w14:paraId="479C954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В Мавзолее,</w:t>
      </w:r>
      <w:r w:rsidRPr="00B5253A">
        <w:rPr>
          <w:rFonts w:ascii="Verdana" w:hAnsi="Verdana"/>
          <w:color w:val="000000"/>
          <w:sz w:val="20"/>
        </w:rPr>
        <w:t> </w:t>
      </w:r>
      <w:r w:rsidRPr="00B5253A">
        <w:rPr>
          <w:rFonts w:ascii="Verdana" w:hAnsi="Verdana"/>
          <w:color w:val="000000"/>
          <w:sz w:val="20"/>
          <w:lang w:val="ru-RU"/>
        </w:rPr>
        <w:t>— сказал тихо и твердо Андропов, который уже все просчитал и понял,</w:t>
      </w:r>
      <w:r w:rsidRPr="00B5253A">
        <w:rPr>
          <w:rFonts w:ascii="Verdana" w:hAnsi="Verdana"/>
          <w:color w:val="000000"/>
          <w:sz w:val="20"/>
        </w:rPr>
        <w:t> </w:t>
      </w:r>
      <w:r w:rsidRPr="00B5253A">
        <w:rPr>
          <w:rFonts w:ascii="Verdana" w:hAnsi="Verdana"/>
          <w:color w:val="000000"/>
          <w:sz w:val="20"/>
          <w:lang w:val="ru-RU"/>
        </w:rPr>
        <w:t>— будет лежать Владимир Ильич Ленин.</w:t>
      </w:r>
    </w:p>
    <w:p w14:paraId="5D17B363"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А на трибуне?</w:t>
      </w:r>
      <w:r w:rsidRPr="00B5253A">
        <w:rPr>
          <w:rFonts w:ascii="Verdana" w:hAnsi="Verdana"/>
          <w:color w:val="000000"/>
          <w:sz w:val="20"/>
        </w:rPr>
        <w:t> </w:t>
      </w:r>
      <w:r w:rsidRPr="00B5253A">
        <w:rPr>
          <w:rFonts w:ascii="Verdana" w:hAnsi="Verdana"/>
          <w:color w:val="000000"/>
          <w:sz w:val="20"/>
          <w:lang w:val="ru-RU"/>
        </w:rPr>
        <w:t>— не понял Кунаев.</w:t>
      </w:r>
    </w:p>
    <w:p w14:paraId="7149BAB3"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На трибуне будет Леонид Ильич и, если обстоятельства не изменятся, вы тоже.</w:t>
      </w:r>
    </w:p>
    <w:p w14:paraId="348C47C9"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Поднялся одобрительный шумок. Все поняли, что Ильича возрождать не время. Черненко хотел сказать небольшую речь по этому поводу, но Кузнецов тихо положил руку ему на локоть, и Черненко осекся. Любые лишние слова в этой ситуации грозили бедой.</w:t>
      </w:r>
    </w:p>
    <w:p w14:paraId="04AAAD16"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Требуется выдвинуть альтернативный лозунг,</w:t>
      </w:r>
      <w:r w:rsidRPr="00B5253A">
        <w:rPr>
          <w:rFonts w:ascii="Verdana" w:hAnsi="Verdana"/>
          <w:color w:val="000000"/>
          <w:sz w:val="20"/>
        </w:rPr>
        <w:t> </w:t>
      </w:r>
      <w:r w:rsidRPr="00B5253A">
        <w:rPr>
          <w:rFonts w:ascii="Verdana" w:hAnsi="Verdana"/>
          <w:color w:val="000000"/>
          <w:sz w:val="20"/>
          <w:lang w:val="ru-RU"/>
        </w:rPr>
        <w:t>— сказал Андропов.</w:t>
      </w:r>
      <w:r w:rsidRPr="00B5253A">
        <w:rPr>
          <w:rFonts w:ascii="Verdana" w:hAnsi="Verdana"/>
          <w:color w:val="000000"/>
          <w:sz w:val="20"/>
        </w:rPr>
        <w:t> </w:t>
      </w:r>
      <w:r w:rsidRPr="00B5253A">
        <w:rPr>
          <w:rFonts w:ascii="Verdana" w:hAnsi="Verdana"/>
          <w:color w:val="000000"/>
          <w:sz w:val="20"/>
          <w:lang w:val="ru-RU"/>
        </w:rPr>
        <w:t>— По моим каналам сообщили, что китайское руководство будет стараться оживить Сунь Ятсена.</w:t>
      </w:r>
    </w:p>
    <w:p w14:paraId="22BEC7E9"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Знаю товарища Сунь Ятсена,</w:t>
      </w:r>
      <w:r w:rsidRPr="00B5253A">
        <w:rPr>
          <w:rFonts w:ascii="Verdana" w:hAnsi="Verdana"/>
          <w:color w:val="000000"/>
          <w:sz w:val="20"/>
        </w:rPr>
        <w:t> </w:t>
      </w:r>
      <w:r w:rsidRPr="00B5253A">
        <w:rPr>
          <w:rFonts w:ascii="Verdana" w:hAnsi="Verdana"/>
          <w:color w:val="000000"/>
          <w:sz w:val="20"/>
          <w:lang w:val="ru-RU"/>
        </w:rPr>
        <w:t>— сказал Брежнев миролюбиво. Самое страшное было позади. Он снова был среди единомышленников, помощников и соратников.</w:t>
      </w:r>
      <w:r w:rsidRPr="00B5253A">
        <w:rPr>
          <w:rFonts w:ascii="Verdana" w:hAnsi="Verdana"/>
          <w:color w:val="000000"/>
          <w:sz w:val="20"/>
        </w:rPr>
        <w:t> </w:t>
      </w:r>
      <w:r w:rsidRPr="00B5253A">
        <w:rPr>
          <w:rFonts w:ascii="Verdana" w:hAnsi="Verdana"/>
          <w:color w:val="000000"/>
          <w:sz w:val="20"/>
          <w:lang w:val="ru-RU"/>
        </w:rPr>
        <w:t>— Он много сделал для китайской революции. Это классик китайской революции.</w:t>
      </w:r>
    </w:p>
    <w:p w14:paraId="0C0801DA"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Классик?</w:t>
      </w:r>
      <w:r w:rsidRPr="00B5253A">
        <w:rPr>
          <w:rFonts w:ascii="Verdana" w:hAnsi="Verdana"/>
          <w:color w:val="000000"/>
          <w:sz w:val="20"/>
        </w:rPr>
        <w:t> </w:t>
      </w:r>
      <w:r w:rsidRPr="00B5253A">
        <w:rPr>
          <w:rFonts w:ascii="Verdana" w:hAnsi="Verdana"/>
          <w:color w:val="000000"/>
          <w:sz w:val="20"/>
          <w:lang w:val="ru-RU"/>
        </w:rPr>
        <w:t>— произнес вслух Долгих.</w:t>
      </w:r>
      <w:r w:rsidRPr="00B5253A">
        <w:rPr>
          <w:rFonts w:ascii="Verdana" w:hAnsi="Verdana"/>
          <w:color w:val="000000"/>
          <w:sz w:val="20"/>
        </w:rPr>
        <w:t> </w:t>
      </w:r>
      <w:r w:rsidRPr="00B5253A">
        <w:rPr>
          <w:rFonts w:ascii="Verdana" w:hAnsi="Verdana"/>
          <w:color w:val="000000"/>
          <w:sz w:val="20"/>
          <w:lang w:val="ru-RU"/>
        </w:rPr>
        <w:t>— Именно классик!</w:t>
      </w:r>
    </w:p>
    <w:p w14:paraId="2A3BB142"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Только не Сталин!</w:t>
      </w:r>
      <w:r w:rsidRPr="00B5253A">
        <w:rPr>
          <w:rFonts w:ascii="Verdana" w:hAnsi="Verdana"/>
          <w:color w:val="000000"/>
          <w:sz w:val="20"/>
        </w:rPr>
        <w:t> </w:t>
      </w:r>
      <w:r w:rsidRPr="00B5253A">
        <w:rPr>
          <w:rFonts w:ascii="Verdana" w:hAnsi="Verdana"/>
          <w:color w:val="000000"/>
          <w:sz w:val="20"/>
          <w:lang w:val="ru-RU"/>
        </w:rPr>
        <w:t>— воскликнул Устинов.</w:t>
      </w:r>
      <w:r w:rsidRPr="00B5253A">
        <w:rPr>
          <w:rFonts w:ascii="Verdana" w:hAnsi="Verdana"/>
          <w:color w:val="000000"/>
          <w:sz w:val="20"/>
        </w:rPr>
        <w:t> </w:t>
      </w:r>
      <w:r w:rsidRPr="00B5253A">
        <w:rPr>
          <w:rFonts w:ascii="Verdana" w:hAnsi="Verdana"/>
          <w:color w:val="000000"/>
          <w:sz w:val="20"/>
          <w:lang w:val="ru-RU"/>
        </w:rPr>
        <w:t>— Я с ним работал.</w:t>
      </w:r>
    </w:p>
    <w:p w14:paraId="4F0BF922"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Позаботьтесь, пожалуйста,</w:t>
      </w:r>
      <w:r w:rsidRPr="00B5253A">
        <w:rPr>
          <w:rFonts w:ascii="Verdana" w:hAnsi="Verdana"/>
          <w:color w:val="000000"/>
          <w:sz w:val="20"/>
        </w:rPr>
        <w:t> </w:t>
      </w:r>
      <w:r w:rsidRPr="00B5253A">
        <w:rPr>
          <w:rFonts w:ascii="Verdana" w:hAnsi="Verdana"/>
          <w:color w:val="000000"/>
          <w:sz w:val="20"/>
          <w:lang w:val="ru-RU"/>
        </w:rPr>
        <w:t>— сказал ему Брежнев,</w:t>
      </w:r>
      <w:r w:rsidRPr="00B5253A">
        <w:rPr>
          <w:rFonts w:ascii="Verdana" w:hAnsi="Verdana"/>
          <w:color w:val="000000"/>
          <w:sz w:val="20"/>
        </w:rPr>
        <w:t> </w:t>
      </w:r>
      <w:r w:rsidRPr="00B5253A">
        <w:rPr>
          <w:rFonts w:ascii="Verdana" w:hAnsi="Verdana"/>
          <w:color w:val="000000"/>
          <w:sz w:val="20"/>
          <w:lang w:val="ru-RU"/>
        </w:rPr>
        <w:t>— чтобы в Грузии все было тихо. Там у вас какой округ? Закавказский?</w:t>
      </w:r>
    </w:p>
    <w:p w14:paraId="1961641F"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Товарищи выполнят свой долг,</w:t>
      </w:r>
      <w:r w:rsidRPr="00B5253A">
        <w:rPr>
          <w:rFonts w:ascii="Verdana" w:hAnsi="Verdana"/>
          <w:color w:val="000000"/>
          <w:sz w:val="20"/>
        </w:rPr>
        <w:t> </w:t>
      </w:r>
      <w:r w:rsidRPr="00B5253A">
        <w:rPr>
          <w:rFonts w:ascii="Verdana" w:hAnsi="Verdana"/>
          <w:color w:val="000000"/>
          <w:sz w:val="20"/>
          <w:lang w:val="ru-RU"/>
        </w:rPr>
        <w:t>— сказал Устинов.</w:t>
      </w:r>
    </w:p>
    <w:p w14:paraId="484AB9C6"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Вечером перед программой «Время» диктор, не скрывая торжественной дрожи и придыхания в голосе, сообщил о решении Политбюро и Совета Министров: «Завтра в двенадцать ноль-ноль по московскому времени каждый гражданин Советского Союза выполнит свой партийный и человеческий долг. Каждый пожелает, чтобы после долгого могильного сна очнулся и приступил к исполнению своих обязанностей перед прогрессивным человечеством ведущий классик марксизма-ленинизма Карл Маркс».</w:t>
      </w:r>
    </w:p>
    <w:p w14:paraId="75C5C9D4"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В этот момент, когда прозвучало это сообщение, я сидел у Элеоноры.</w:t>
      </w:r>
    </w:p>
    <w:p w14:paraId="3FDCAF3E"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Элла готовила кофе. Красные брючки так туго и нагло обхватывали ее ягодицы, что я вдруг понял, почему она всегда находится в состоянии бравого сексуального возбуждения.</w:t>
      </w:r>
    </w:p>
    <w:p w14:paraId="103BC6A7"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Ты слышишь?</w:t>
      </w:r>
      <w:r w:rsidRPr="00B5253A">
        <w:rPr>
          <w:rFonts w:ascii="Verdana" w:hAnsi="Verdana"/>
          <w:color w:val="000000"/>
          <w:sz w:val="20"/>
        </w:rPr>
        <w:t> </w:t>
      </w:r>
      <w:r w:rsidRPr="00B5253A">
        <w:rPr>
          <w:rFonts w:ascii="Verdana" w:hAnsi="Verdana"/>
          <w:color w:val="000000"/>
          <w:sz w:val="20"/>
          <w:lang w:val="ru-RU"/>
        </w:rPr>
        <w:t>— закричал я.</w:t>
      </w:r>
      <w:r w:rsidRPr="00B5253A">
        <w:rPr>
          <w:rFonts w:ascii="Verdana" w:hAnsi="Verdana"/>
          <w:color w:val="000000"/>
          <w:sz w:val="20"/>
        </w:rPr>
        <w:t> </w:t>
      </w:r>
      <w:r w:rsidRPr="00B5253A">
        <w:rPr>
          <w:rFonts w:ascii="Verdana" w:hAnsi="Verdana"/>
          <w:color w:val="000000"/>
          <w:sz w:val="20"/>
          <w:lang w:val="ru-RU"/>
        </w:rPr>
        <w:t>— Они выбрали Маркса.</w:t>
      </w:r>
    </w:p>
    <w:p w14:paraId="6040A213"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Слышу,</w:t>
      </w:r>
      <w:r w:rsidRPr="00B5253A">
        <w:rPr>
          <w:rFonts w:ascii="Verdana" w:hAnsi="Verdana"/>
          <w:color w:val="000000"/>
          <w:sz w:val="20"/>
        </w:rPr>
        <w:t> </w:t>
      </w:r>
      <w:r w:rsidRPr="00B5253A">
        <w:rPr>
          <w:rFonts w:ascii="Verdana" w:hAnsi="Verdana"/>
          <w:color w:val="000000"/>
          <w:sz w:val="20"/>
          <w:lang w:val="ru-RU"/>
        </w:rPr>
        <w:t>— сказала Элла спокойно.</w:t>
      </w:r>
      <w:r w:rsidRPr="00B5253A">
        <w:rPr>
          <w:rFonts w:ascii="Verdana" w:hAnsi="Verdana"/>
          <w:color w:val="000000"/>
          <w:sz w:val="20"/>
        </w:rPr>
        <w:t> </w:t>
      </w:r>
      <w:r w:rsidRPr="00B5253A">
        <w:rPr>
          <w:rFonts w:ascii="Verdana" w:hAnsi="Verdana"/>
          <w:color w:val="000000"/>
          <w:sz w:val="20"/>
          <w:lang w:val="ru-RU"/>
        </w:rPr>
        <w:t>— Не глухая.</w:t>
      </w:r>
    </w:p>
    <w:p w14:paraId="2A968F97"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Но почему не Ленина? Почему? Народ их не поймет.</w:t>
      </w:r>
    </w:p>
    <w:p w14:paraId="6D0F61C7"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Зачем им Ленин?</w:t>
      </w:r>
      <w:r w:rsidRPr="00B5253A">
        <w:rPr>
          <w:rFonts w:ascii="Verdana" w:hAnsi="Verdana"/>
          <w:color w:val="000000"/>
          <w:sz w:val="20"/>
        </w:rPr>
        <w:t> </w:t>
      </w:r>
      <w:r w:rsidRPr="00B5253A">
        <w:rPr>
          <w:rFonts w:ascii="Verdana" w:hAnsi="Verdana"/>
          <w:color w:val="000000"/>
          <w:sz w:val="20"/>
          <w:lang w:val="ru-RU"/>
        </w:rPr>
        <w:t>— искренне удивилась Элла.</w:t>
      </w:r>
      <w:r w:rsidRPr="00B5253A">
        <w:rPr>
          <w:rFonts w:ascii="Verdana" w:hAnsi="Verdana"/>
          <w:color w:val="000000"/>
          <w:sz w:val="20"/>
        </w:rPr>
        <w:t> </w:t>
      </w:r>
      <w:r w:rsidRPr="00B5253A">
        <w:rPr>
          <w:rFonts w:ascii="Verdana" w:hAnsi="Verdana"/>
          <w:color w:val="000000"/>
          <w:sz w:val="20"/>
          <w:lang w:val="ru-RU"/>
        </w:rPr>
        <w:t>— Что они с ним будут делать? Отчет ему представят, как проорали его светлые идеи?</w:t>
      </w:r>
    </w:p>
    <w:p w14:paraId="02270BE7"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Элла, заткнись!</w:t>
      </w:r>
      <w:r w:rsidRPr="00B5253A">
        <w:rPr>
          <w:rFonts w:ascii="Verdana" w:hAnsi="Verdana"/>
          <w:color w:val="000000"/>
          <w:sz w:val="20"/>
        </w:rPr>
        <w:t> </w:t>
      </w:r>
      <w:r w:rsidRPr="00B5253A">
        <w:rPr>
          <w:rFonts w:ascii="Verdana" w:hAnsi="Verdana"/>
          <w:color w:val="000000"/>
          <w:sz w:val="20"/>
          <w:lang w:val="ru-RU"/>
        </w:rPr>
        <w:t>— сказал я.</w:t>
      </w:r>
      <w:r w:rsidRPr="00B5253A">
        <w:rPr>
          <w:rFonts w:ascii="Verdana" w:hAnsi="Verdana"/>
          <w:color w:val="000000"/>
          <w:sz w:val="20"/>
        </w:rPr>
        <w:t> </w:t>
      </w:r>
      <w:r w:rsidRPr="00B5253A">
        <w:rPr>
          <w:rFonts w:ascii="Verdana" w:hAnsi="Verdana"/>
          <w:color w:val="000000"/>
          <w:sz w:val="20"/>
          <w:lang w:val="ru-RU"/>
        </w:rPr>
        <w:t>— Ты ничего не понимаешь в политике.</w:t>
      </w:r>
    </w:p>
    <w:p w14:paraId="2F00531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А ты в жизни. Я бы на их месте сейчас же закопала его так глубоко, чтобы ни один пришелец не докопался.</w:t>
      </w:r>
    </w:p>
    <w:p w14:paraId="3A807FB6"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А Маркс?</w:t>
      </w:r>
    </w:p>
    <w:p w14:paraId="6EB0383D"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Тебе надо объяснять? Маркс даже по-русски не сечет. Они ему Институт марксизма-ленинизма отдадут, дачу в Барвихе. Ему сколько лет было, когда он помер?</w:t>
      </w:r>
    </w:p>
    <w:p w14:paraId="796A752B"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Много.</w:t>
      </w:r>
    </w:p>
    <w:p w14:paraId="041DD9F4"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Вот пускай и доживает на персоналке. А еще лучше</w:t>
      </w:r>
      <w:r w:rsidRPr="00B5253A">
        <w:rPr>
          <w:rFonts w:ascii="Verdana" w:hAnsi="Verdana"/>
          <w:color w:val="000000"/>
          <w:sz w:val="20"/>
        </w:rPr>
        <w:t> </w:t>
      </w:r>
      <w:r w:rsidRPr="00B5253A">
        <w:rPr>
          <w:rFonts w:ascii="Verdana" w:hAnsi="Verdana"/>
          <w:color w:val="000000"/>
          <w:sz w:val="20"/>
          <w:lang w:val="ru-RU"/>
        </w:rPr>
        <w:t>— передадут в ГДР. Пускай там ликуют.</w:t>
      </w:r>
    </w:p>
    <w:p w14:paraId="083F0557"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Элла была права, но тяжелое чувство несправедливости не оставляло меня. Все было не так, не ладно.</w:t>
      </w:r>
    </w:p>
    <w:p w14:paraId="74BC87B6"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Значит, в Америке будет Линкольн, у китайцев Мао, а нам немецкого классика?</w:t>
      </w:r>
    </w:p>
    <w:p w14:paraId="7FAF384A"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Голосов враждебных наслушался,</w:t>
      </w:r>
      <w:r w:rsidRPr="00B5253A">
        <w:rPr>
          <w:rFonts w:ascii="Verdana" w:hAnsi="Verdana"/>
          <w:color w:val="000000"/>
          <w:sz w:val="20"/>
        </w:rPr>
        <w:t> </w:t>
      </w:r>
      <w:r w:rsidRPr="00B5253A">
        <w:rPr>
          <w:rFonts w:ascii="Verdana" w:hAnsi="Verdana"/>
          <w:color w:val="000000"/>
          <w:sz w:val="20"/>
          <w:lang w:val="ru-RU"/>
        </w:rPr>
        <w:t>— сказала Элла.</w:t>
      </w:r>
      <w:r w:rsidRPr="00B5253A">
        <w:rPr>
          <w:rFonts w:ascii="Verdana" w:hAnsi="Verdana"/>
          <w:color w:val="000000"/>
          <w:sz w:val="20"/>
        </w:rPr>
        <w:t> </w:t>
      </w:r>
      <w:r w:rsidRPr="00B5253A">
        <w:rPr>
          <w:rFonts w:ascii="Verdana" w:hAnsi="Verdana"/>
          <w:color w:val="000000"/>
          <w:sz w:val="20"/>
          <w:lang w:val="ru-RU"/>
        </w:rPr>
        <w:t>— А они, как всегда, клевещут. Мы еще посмотрим, кто там у них возродится. А может, и никто. Если это блеф.</w:t>
      </w:r>
    </w:p>
    <w:p w14:paraId="000F73BC"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Как так блеф?</w:t>
      </w:r>
    </w:p>
    <w:p w14:paraId="6BD7A8B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Космический блеф. Самый обыкновенный. Нас испытывают. Пей кофе и раздевайся. Мне сегодня в ночную выходить, забыл, что ли?</w:t>
      </w:r>
    </w:p>
    <w:p w14:paraId="4B70883D"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Элла</w:t>
      </w:r>
      <w:r w:rsidRPr="00B5253A">
        <w:rPr>
          <w:rFonts w:ascii="Verdana" w:hAnsi="Verdana"/>
          <w:color w:val="000000"/>
          <w:sz w:val="20"/>
        </w:rPr>
        <w:t> </w:t>
      </w:r>
      <w:r w:rsidRPr="00B5253A">
        <w:rPr>
          <w:rFonts w:ascii="Verdana" w:hAnsi="Verdana"/>
          <w:color w:val="000000"/>
          <w:sz w:val="20"/>
          <w:lang w:val="ru-RU"/>
        </w:rPr>
        <w:t>— медсестра в психичке. Характер у нее жесткий.</w:t>
      </w:r>
    </w:p>
    <w:p w14:paraId="37277B4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Любовником я был в тот вечер никудышным. Элла была мною недовольна. Совсем не вовремя я спросил:</w:t>
      </w:r>
    </w:p>
    <w:p w14:paraId="00B13AF3"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А что, если они, то есть мы, пожелаем Ленина? Или Лермонтова?</w:t>
      </w:r>
    </w:p>
    <w:p w14:paraId="2A2F1BD3"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Ты можешь наконец не отвлекаться?</w:t>
      </w:r>
      <w:r w:rsidRPr="00B5253A">
        <w:rPr>
          <w:rFonts w:ascii="Verdana" w:hAnsi="Verdana"/>
          <w:color w:val="000000"/>
          <w:sz w:val="20"/>
        </w:rPr>
        <w:t> </w:t>
      </w:r>
      <w:r w:rsidRPr="00B5253A">
        <w:rPr>
          <w:rFonts w:ascii="Verdana" w:hAnsi="Verdana"/>
          <w:color w:val="000000"/>
          <w:sz w:val="20"/>
          <w:lang w:val="ru-RU"/>
        </w:rPr>
        <w:t>— спросила Элла злым свистящим шепотом.</w:t>
      </w:r>
    </w:p>
    <w:p w14:paraId="6C4B332F"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Потом, когда она одевалась, сказала:</w:t>
      </w:r>
    </w:p>
    <w:p w14:paraId="1BF78CFF"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Пожелаете, как бы не так! Завтра же постановим. И даже репетиции проведем.</w:t>
      </w:r>
    </w:p>
    <w:p w14:paraId="02E8D8B3"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Она была права. Весь следующий день от края и до края бурлила наша страна.</w:t>
      </w:r>
    </w:p>
    <w:p w14:paraId="39CDF823"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Стихийные митинги были организованы на каждой фабрике, в каждом колхозе под лозунгами: «Маркс вечно жив!» Пионеры пели по радио написанную за ночь композитором Шаинским бодрую песню: «Том за томом „Капитал“ Маркс нам снова написал!» с припевом: «Том девятый, том десятый дружно выучим, ребята!»</w:t>
      </w:r>
    </w:p>
    <w:p w14:paraId="2DB5178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Нас тоже собрали.</w:t>
      </w:r>
    </w:p>
    <w:p w14:paraId="17548B75"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Куприянов сказал, что творческое развитие марксизма получит мощный толчок, который позволит нам оставить далеко позади философские системы Запада. Новые веяния, отражающие заботу... и так далее. Представитель райкома прочел по бумажке закрытую разработку, в которой было самое главное. Там говорилось откровенно, что Политбюро и правительство внимательно изучили настоящий вопрос. Высказывалось мнение о возрождении к жизни всеми нами горячо любимого Владимира Ильича Ленина. Однако полученные по галактическим каналам сведения убедили партию и лично ее Генерального секретаря в том, что в случае удачного исхода первого возрождения Советскому Союзу будет предоставлено исключительное право повторить опыт. В свете этого и в глубоком убеждении, что партия не имеет права допустить малейший риск в отношении возрождения нашего Ильича, решено оживить вождя пролетариата только тогда, когда наука скажет со всей уверенностью, что это не причинит вреда его умственным способностям.</w:t>
      </w:r>
    </w:p>
    <w:p w14:paraId="2176D32F"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p>
    <w:p w14:paraId="66907715"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Не могу сказать, что я в это поверил, но многие поверили. Прямо не говорили, но давали понять, что в каждом новом деле возможна неудача. Неудача с Марксом</w:t>
      </w:r>
      <w:r w:rsidRPr="00B5253A">
        <w:rPr>
          <w:rFonts w:ascii="Verdana" w:hAnsi="Verdana"/>
          <w:color w:val="000000"/>
          <w:sz w:val="20"/>
        </w:rPr>
        <w:t> </w:t>
      </w:r>
      <w:r w:rsidRPr="00B5253A">
        <w:rPr>
          <w:rFonts w:ascii="Verdana" w:hAnsi="Verdana"/>
          <w:color w:val="000000"/>
          <w:sz w:val="20"/>
          <w:lang w:val="ru-RU"/>
        </w:rPr>
        <w:t>— это беда. Неудача с Лениным</w:t>
      </w:r>
      <w:r w:rsidRPr="00B5253A">
        <w:rPr>
          <w:rFonts w:ascii="Verdana" w:hAnsi="Verdana"/>
          <w:color w:val="000000"/>
          <w:sz w:val="20"/>
        </w:rPr>
        <w:t> </w:t>
      </w:r>
      <w:r w:rsidRPr="00B5253A">
        <w:rPr>
          <w:rFonts w:ascii="Verdana" w:hAnsi="Verdana"/>
          <w:color w:val="000000"/>
          <w:sz w:val="20"/>
          <w:lang w:val="ru-RU"/>
        </w:rPr>
        <w:t>— катастрофа.</w:t>
      </w:r>
    </w:p>
    <w:p w14:paraId="4F3545A2"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Когда я шел с работы, памятник Пушкину был окружен цепью дружинников. Цветов перед ним не было. Музей Пушкина закрыли на учет. Ходили слухи, что в Гори произведены аресты. По улицам толпились люди, словно был праздник. Многие, особенно молодежь, шумели и игнорировали милицию. По Метростроевской длинной колонной шли танки.</w:t>
      </w:r>
    </w:p>
    <w:p w14:paraId="49BD2BFF"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До утра так и не погасли огни в зданиях КГБ на Лубянке. Черные «Волги» часто выскакивали с Дзержинской площади и, сделав визжащий круг вокруг монумента первому чекисту, неслись к Старой площади. Потом возвращались.</w:t>
      </w:r>
    </w:p>
    <w:p w14:paraId="794DAECC"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По настоянию врачей Брежнев провел ночь в реанимации. К нему был допущен только Андропов. Они коротали время за чаем. Вспоминали эпизоды войны. О завтрашнем дне не говорили. Андропов заверил Генерального, что все меры приняты.</w:t>
      </w:r>
    </w:p>
    <w:p w14:paraId="3437CE2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p>
    <w:p w14:paraId="5BECACB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На следующий день по всей стране население собиралось в актовых и конференц-залах.</w:t>
      </w:r>
    </w:p>
    <w:p w14:paraId="21AB070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Гремела музыка. Пенсионеров и детей организовали в детских садах и красных уголках домоуправлений. На улицах остались только милиционеры и дружинники.</w:t>
      </w:r>
    </w:p>
    <w:p w14:paraId="39397EDF"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Без десяти двенадцать Кабина в последний раз повторила свое объявление. Без пяти двенадцать заревели гудки всех заводов и фабрик. Начался отсчет времени.</w:t>
      </w:r>
    </w:p>
    <w:p w14:paraId="6DC4F6FE"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Иностранных корреспондентов в Звенигород не пустили. Сам город и окрестные леса были окружены танками.</w:t>
      </w:r>
    </w:p>
    <w:p w14:paraId="38446124"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Политбюро и генералитет находились в бомбонепробиваемом бункере, выкопанном на месте оранжереи. Брежнев смотрел в сильную подзорную трубу на закрытую дверь.</w:t>
      </w:r>
    </w:p>
    <w:p w14:paraId="324F6717"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Без одной минуты в стране наступила гробовая тишина. Лишь щелкал метроном.</w:t>
      </w:r>
    </w:p>
    <w:p w14:paraId="2B329BFF"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Потом было шесть коротких гудков точного времени.</w:t>
      </w:r>
    </w:p>
    <w:p w14:paraId="4F9759C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И все репродукторы Советского Союза одновременно произнесли:</w:t>
      </w:r>
    </w:p>
    <w:p w14:paraId="7C5C26D1"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Мы хотим, чтобы основоположник марксизма Карл Маркс ожил!</w:t>
      </w:r>
    </w:p>
    <w:p w14:paraId="764A25F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Мы хотим... чтобы основоположник...</w:t>
      </w:r>
    </w:p>
    <w:p w14:paraId="159F99A7"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w:t>
      </w:r>
      <w:r w:rsidRPr="00B5253A">
        <w:rPr>
          <w:rFonts w:ascii="Verdana" w:hAnsi="Verdana"/>
          <w:color w:val="000000"/>
          <w:sz w:val="20"/>
        </w:rPr>
        <w:t> </w:t>
      </w:r>
      <w:r w:rsidRPr="00B5253A">
        <w:rPr>
          <w:rFonts w:ascii="Verdana" w:hAnsi="Verdana"/>
          <w:color w:val="000000"/>
          <w:sz w:val="20"/>
          <w:lang w:val="ru-RU"/>
        </w:rPr>
        <w:t>Мы хотим...</w:t>
      </w:r>
    </w:p>
    <w:p w14:paraId="26D64734"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«Я хочу»,</w:t>
      </w:r>
      <w:r w:rsidRPr="00B5253A">
        <w:rPr>
          <w:rFonts w:ascii="Verdana" w:hAnsi="Verdana"/>
          <w:color w:val="000000"/>
          <w:sz w:val="20"/>
        </w:rPr>
        <w:t> </w:t>
      </w:r>
      <w:r w:rsidRPr="00B5253A">
        <w:rPr>
          <w:rFonts w:ascii="Verdana" w:hAnsi="Verdana"/>
          <w:color w:val="000000"/>
          <w:sz w:val="20"/>
          <w:lang w:val="ru-RU"/>
        </w:rPr>
        <w:t>— мысленно произнес Брежнев. И не смог ничего поделать. В его уставшем от заседаний и недосыпа мозгу возник образ покойной мамы.</w:t>
      </w:r>
      <w:r w:rsidRPr="00B5253A">
        <w:rPr>
          <w:rFonts w:ascii="Verdana" w:hAnsi="Verdana"/>
          <w:color w:val="000000"/>
          <w:sz w:val="20"/>
        </w:rPr>
        <w:t> </w:t>
      </w:r>
      <w:r w:rsidRPr="00B5253A">
        <w:rPr>
          <w:rFonts w:ascii="Verdana" w:hAnsi="Verdana"/>
          <w:color w:val="000000"/>
          <w:sz w:val="20"/>
          <w:lang w:val="ru-RU"/>
        </w:rPr>
        <w:t>— Мама!</w:t>
      </w:r>
      <w:r w:rsidRPr="00B5253A">
        <w:rPr>
          <w:rFonts w:ascii="Verdana" w:hAnsi="Verdana"/>
          <w:color w:val="000000"/>
          <w:sz w:val="20"/>
        </w:rPr>
        <w:t> </w:t>
      </w:r>
      <w:r w:rsidRPr="00B5253A">
        <w:rPr>
          <w:rFonts w:ascii="Verdana" w:hAnsi="Verdana"/>
          <w:color w:val="000000"/>
          <w:sz w:val="20"/>
          <w:lang w:val="ru-RU"/>
        </w:rPr>
        <w:t>— прошептал он.</w:t>
      </w:r>
    </w:p>
    <w:p w14:paraId="05765DD3"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Дверь в Кабину начала медленно отходить в сторону.</w:t>
      </w:r>
    </w:p>
    <w:p w14:paraId="28FA2984"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Андропов выхватил из рук офицера переносной пульт с кнопкой. Разумеется, он верил в единую волю своего народа, но на нем лежала ответственность.</w:t>
      </w:r>
    </w:p>
    <w:p w14:paraId="201779D5"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Палец Андропова застыл над кнопкой.</w:t>
      </w:r>
    </w:p>
    <w:p w14:paraId="3FA9A1CB"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В дверях кабины показался человек...</w:t>
      </w:r>
    </w:p>
    <w:p w14:paraId="69B0B22C"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Андропов нажал на кнопку.</w:t>
      </w:r>
    </w:p>
    <w:p w14:paraId="3AB0427D"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Раздался взрыв. Кабина приподнялась в воздух и, разваливаясь, рухнула на землю, погребая под собой певца Владимира Высоцкого. Его гитара отлетела в сторону и упала, почти целая, на жухлую осеннюю траву. Подкоп, сделанный заранее саперами Комитета и начиненный динамитом, исправил возможную ошибку. Прах певца Владимира Высоцкого захоронили во внутренней тюрьме КГБ.</w:t>
      </w:r>
    </w:p>
    <w:p w14:paraId="16F37C98"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Политбюро более не возвращалось к этому вопросу. Было лишь объявлено, что эксперимент закончился неудачей по техническим причинам за пределами Советского Союза.</w:t>
      </w:r>
    </w:p>
    <w:p w14:paraId="15FF9C20" w14:textId="77777777" w:rsidR="0086220D" w:rsidRPr="00B5253A" w:rsidRDefault="0086220D" w:rsidP="00B5253A">
      <w:pPr>
        <w:suppressAutoHyphens/>
        <w:spacing w:after="0" w:line="240" w:lineRule="auto"/>
        <w:ind w:firstLine="283"/>
        <w:jc w:val="both"/>
        <w:rPr>
          <w:rFonts w:ascii="Verdana" w:hAnsi="Verdana"/>
          <w:color w:val="000000"/>
          <w:sz w:val="20"/>
          <w:lang w:val="ru-RU"/>
        </w:rPr>
      </w:pPr>
      <w:r w:rsidRPr="00B5253A">
        <w:rPr>
          <w:rFonts w:ascii="Verdana" w:hAnsi="Verdana"/>
          <w:color w:val="000000"/>
          <w:sz w:val="20"/>
          <w:lang w:val="ru-RU"/>
        </w:rPr>
        <w:t>Из китайской Кабины вышел Конфуций. Через месяц он умер от постоянного огорчения. В США Кабина подарила стране кинозвезду Мерилин Монро. Она жива до сих пор.</w:t>
      </w:r>
    </w:p>
    <w:p w14:paraId="15837CED" w14:textId="0A15475A" w:rsidR="00130316" w:rsidRPr="00B5253A" w:rsidRDefault="0086220D" w:rsidP="00B5253A">
      <w:pPr>
        <w:suppressAutoHyphens/>
        <w:spacing w:after="0" w:line="240" w:lineRule="auto"/>
        <w:ind w:firstLine="283"/>
        <w:jc w:val="both"/>
        <w:rPr>
          <w:rFonts w:ascii="Verdana" w:hAnsi="Verdana"/>
          <w:color w:val="000000"/>
          <w:sz w:val="20"/>
        </w:rPr>
      </w:pPr>
      <w:r w:rsidRPr="00B5253A">
        <w:rPr>
          <w:rFonts w:ascii="Verdana" w:hAnsi="Verdana"/>
          <w:color w:val="000000"/>
          <w:sz w:val="20"/>
          <w:lang w:val="ru-RU"/>
        </w:rPr>
        <w:t>А мы все забыли.</w:t>
      </w:r>
    </w:p>
    <w:sectPr w:rsidR="00130316" w:rsidRPr="00B5253A" w:rsidSect="00B5253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946AD" w14:textId="77777777" w:rsidR="00B5253A" w:rsidRDefault="00B5253A" w:rsidP="00B5253A">
      <w:pPr>
        <w:spacing w:after="0" w:line="240" w:lineRule="auto"/>
      </w:pPr>
      <w:r>
        <w:separator/>
      </w:r>
    </w:p>
  </w:endnote>
  <w:endnote w:type="continuationSeparator" w:id="0">
    <w:p w14:paraId="656F629D" w14:textId="77777777" w:rsidR="00B5253A" w:rsidRDefault="00B5253A" w:rsidP="00B52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9EE4A" w14:textId="77777777" w:rsidR="00B5253A" w:rsidRDefault="00B5253A" w:rsidP="0012076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EE7F3B" w14:textId="77777777" w:rsidR="00B5253A" w:rsidRDefault="00B5253A" w:rsidP="00B525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DC346" w14:textId="2A42E861" w:rsidR="00B5253A" w:rsidRPr="00B5253A" w:rsidRDefault="00B5253A" w:rsidP="00B5253A">
    <w:pPr>
      <w:pStyle w:val="Footer"/>
      <w:ind w:right="360"/>
      <w:rPr>
        <w:rFonts w:ascii="Arial" w:hAnsi="Arial" w:cs="Arial"/>
        <w:color w:val="999999"/>
        <w:sz w:val="20"/>
      </w:rPr>
    </w:pPr>
    <w:r w:rsidRPr="00B5253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386D7" w14:textId="77777777" w:rsidR="00B5253A" w:rsidRDefault="00B525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038D5" w14:textId="77777777" w:rsidR="00B5253A" w:rsidRDefault="00B5253A" w:rsidP="00B5253A">
      <w:pPr>
        <w:spacing w:after="0" w:line="240" w:lineRule="auto"/>
      </w:pPr>
      <w:r>
        <w:separator/>
      </w:r>
    </w:p>
  </w:footnote>
  <w:footnote w:type="continuationSeparator" w:id="0">
    <w:p w14:paraId="47DC3D58" w14:textId="77777777" w:rsidR="00B5253A" w:rsidRDefault="00B5253A" w:rsidP="00B525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AB064" w14:textId="77777777" w:rsidR="00B5253A" w:rsidRDefault="00B525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02903" w14:textId="4F2C5422" w:rsidR="00B5253A" w:rsidRPr="00B5253A" w:rsidRDefault="00B5253A" w:rsidP="00B5253A">
    <w:pPr>
      <w:pStyle w:val="Header"/>
      <w:rPr>
        <w:rFonts w:ascii="Arial" w:hAnsi="Arial" w:cs="Arial"/>
        <w:color w:val="999999"/>
        <w:sz w:val="20"/>
      </w:rPr>
    </w:pPr>
    <w:r w:rsidRPr="00B5253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E1FF9" w14:textId="77777777" w:rsidR="00B5253A" w:rsidRDefault="00B525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30316"/>
    <w:rsid w:val="0015074B"/>
    <w:rsid w:val="001A0BE6"/>
    <w:rsid w:val="0029639D"/>
    <w:rsid w:val="00326F90"/>
    <w:rsid w:val="0086220D"/>
    <w:rsid w:val="00AA1D8D"/>
    <w:rsid w:val="00B47730"/>
    <w:rsid w:val="00B5253A"/>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92EDCE"/>
  <w14:defaultImageDpi w14:val="300"/>
  <w15:docId w15:val="{0CD45E38-85DD-42E2-8DCA-9FD3A437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525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3303</Words>
  <Characters>19888</Characters>
  <Application>Microsoft Office Word</Application>
  <DocSecurity>0</DocSecurity>
  <Lines>414</Lines>
  <Paragraphs>229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Единая воля советского народа</dc:title>
  <dc:subject/>
  <dc:creator>Кир Булычев</dc:creator>
  <cp:keywords/>
  <dc:description/>
  <cp:lastModifiedBy>Andrey Piskunov</cp:lastModifiedBy>
  <cp:revision>5</cp:revision>
  <dcterms:created xsi:type="dcterms:W3CDTF">2013-12-23T23:15:00Z</dcterms:created>
  <dcterms:modified xsi:type="dcterms:W3CDTF">2025-08-10T06:01:00Z</dcterms:modified>
  <cp:category/>
</cp:coreProperties>
</file>